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DBB47" w14:textId="2B192A90" w:rsidR="00DB7895" w:rsidRPr="000D198B" w:rsidRDefault="00D92F3C" w:rsidP="000D198B">
      <w:pPr>
        <w:spacing w:after="0"/>
        <w:rPr>
          <w:rFonts w:ascii="Aptos Narrow" w:hAnsi="Aptos Narrow" w:cs="Arial,Bold"/>
          <w:b/>
          <w:bCs/>
          <w:sz w:val="28"/>
          <w:szCs w:val="26"/>
          <w:lang w:eastAsia="pl-PL"/>
        </w:rPr>
      </w:pPr>
      <w:r w:rsidRPr="000D198B">
        <w:rPr>
          <w:rFonts w:ascii="Aptos Narrow" w:hAnsi="Aptos Narrow" w:cs="Arial,Bold"/>
          <w:b/>
          <w:bCs/>
          <w:sz w:val="28"/>
          <w:szCs w:val="26"/>
          <w:lang w:eastAsia="pl-PL"/>
        </w:rPr>
        <w:t xml:space="preserve">UMOWA </w:t>
      </w:r>
      <w:r w:rsidR="00EA79A8" w:rsidRPr="000D198B">
        <w:rPr>
          <w:rFonts w:ascii="Aptos Narrow" w:hAnsi="Aptos Narrow" w:cs="Arial,Bold"/>
          <w:b/>
          <w:bCs/>
          <w:sz w:val="28"/>
          <w:szCs w:val="26"/>
          <w:lang w:eastAsia="pl-PL"/>
        </w:rPr>
        <w:t xml:space="preserve"> </w:t>
      </w:r>
      <w:r w:rsidRPr="000D198B">
        <w:rPr>
          <w:rFonts w:ascii="Aptos Narrow" w:hAnsi="Aptos Narrow" w:cs="Arial,Bold"/>
          <w:b/>
          <w:bCs/>
          <w:sz w:val="28"/>
          <w:szCs w:val="26"/>
          <w:lang w:eastAsia="pl-PL"/>
        </w:rPr>
        <w:t>UCZESTNICTWA</w:t>
      </w:r>
      <w:r w:rsidR="00DB7895" w:rsidRPr="000D198B">
        <w:rPr>
          <w:rFonts w:ascii="Aptos Narrow" w:hAnsi="Aptos Narrow" w:cs="Arial,Bold"/>
          <w:b/>
          <w:bCs/>
          <w:sz w:val="28"/>
          <w:szCs w:val="26"/>
          <w:lang w:eastAsia="pl-PL"/>
        </w:rPr>
        <w:t xml:space="preserve"> W PROJEKCIE</w:t>
      </w:r>
    </w:p>
    <w:p w14:paraId="58A8FD04" w14:textId="7CEE0BF9" w:rsidR="003872E0" w:rsidRPr="000D198B" w:rsidRDefault="00A03375" w:rsidP="000D198B">
      <w:pPr>
        <w:spacing w:before="120" w:after="120"/>
        <w:rPr>
          <w:rFonts w:ascii="Aptos Narrow" w:hAnsi="Aptos Narrow" w:cs="Arial"/>
          <w:bCs/>
          <w:sz w:val="24"/>
          <w:szCs w:val="24"/>
        </w:rPr>
      </w:pPr>
      <w:bookmarkStart w:id="0" w:name="_Hlk190091762"/>
      <w:bookmarkStart w:id="1" w:name="_Hlk197519328"/>
      <w:bookmarkStart w:id="2" w:name="_Hlk31921843"/>
      <w:r w:rsidRPr="000D198B">
        <w:rPr>
          <w:rFonts w:ascii="Aptos Narrow" w:hAnsi="Aptos Narrow"/>
          <w:bCs/>
          <w:sz w:val="24"/>
          <w:szCs w:val="24"/>
        </w:rPr>
        <w:t>„</w:t>
      </w:r>
      <w:bookmarkStart w:id="3" w:name="_Hlk197606828"/>
      <w:r w:rsidRPr="000D198B">
        <w:rPr>
          <w:rFonts w:ascii="Aptos Narrow" w:hAnsi="Aptos Narrow"/>
          <w:bCs/>
          <w:sz w:val="24"/>
          <w:szCs w:val="24"/>
        </w:rPr>
        <w:t xml:space="preserve">Akcja Integracja na </w:t>
      </w:r>
      <w:r w:rsidRPr="000D198B">
        <w:rPr>
          <w:rFonts w:ascii="Aptos Narrow" w:hAnsi="Aptos Narrow" w:hint="eastAsia"/>
          <w:bCs/>
          <w:sz w:val="24"/>
          <w:szCs w:val="24"/>
        </w:rPr>
        <w:t>Ś</w:t>
      </w:r>
      <w:r w:rsidRPr="000D198B">
        <w:rPr>
          <w:rFonts w:ascii="Aptos Narrow" w:hAnsi="Aptos Narrow"/>
          <w:bCs/>
          <w:sz w:val="24"/>
          <w:szCs w:val="24"/>
        </w:rPr>
        <w:t>l</w:t>
      </w:r>
      <w:r w:rsidRPr="000D198B">
        <w:rPr>
          <w:rFonts w:ascii="Aptos Narrow" w:hAnsi="Aptos Narrow" w:hint="eastAsia"/>
          <w:bCs/>
          <w:sz w:val="24"/>
          <w:szCs w:val="24"/>
        </w:rPr>
        <w:t>ą</w:t>
      </w:r>
      <w:r w:rsidRPr="000D198B">
        <w:rPr>
          <w:rFonts w:ascii="Aptos Narrow" w:hAnsi="Aptos Narrow"/>
          <w:bCs/>
          <w:sz w:val="24"/>
          <w:szCs w:val="24"/>
        </w:rPr>
        <w:t>sku - wsparcie obywateli pa</w:t>
      </w:r>
      <w:r w:rsidRPr="000D198B">
        <w:rPr>
          <w:rFonts w:ascii="Aptos Narrow" w:hAnsi="Aptos Narrow" w:hint="eastAsia"/>
          <w:bCs/>
          <w:sz w:val="24"/>
          <w:szCs w:val="24"/>
        </w:rPr>
        <w:t>ń</w:t>
      </w:r>
      <w:r w:rsidRPr="000D198B">
        <w:rPr>
          <w:rFonts w:ascii="Aptos Narrow" w:hAnsi="Aptos Narrow"/>
          <w:bCs/>
          <w:sz w:val="24"/>
          <w:szCs w:val="24"/>
        </w:rPr>
        <w:t>stw trzecich oraz pracodawc</w:t>
      </w:r>
      <w:r w:rsidRPr="000D198B">
        <w:rPr>
          <w:rFonts w:ascii="Aptos Narrow" w:hAnsi="Aptos Narrow" w:hint="eastAsia"/>
          <w:bCs/>
          <w:sz w:val="24"/>
          <w:szCs w:val="24"/>
        </w:rPr>
        <w:t>ó</w:t>
      </w:r>
      <w:r w:rsidRPr="000D198B">
        <w:rPr>
          <w:rFonts w:ascii="Aptos Narrow" w:hAnsi="Aptos Narrow"/>
          <w:bCs/>
          <w:sz w:val="24"/>
          <w:szCs w:val="24"/>
        </w:rPr>
        <w:t>w</w:t>
      </w:r>
      <w:bookmarkEnd w:id="3"/>
      <w:r w:rsidRPr="000D198B">
        <w:rPr>
          <w:rFonts w:ascii="Aptos Narrow" w:hAnsi="Aptos Narrow"/>
          <w:bCs/>
          <w:sz w:val="24"/>
          <w:szCs w:val="24"/>
        </w:rPr>
        <w:t xml:space="preserve">” nr FESL.07.03-IP.02-0B6F/24 realizowanym przez </w:t>
      </w:r>
      <w:proofErr w:type="spellStart"/>
      <w:r w:rsidRPr="000D198B">
        <w:rPr>
          <w:rFonts w:ascii="Aptos Narrow" w:hAnsi="Aptos Narrow"/>
          <w:bCs/>
          <w:sz w:val="24"/>
          <w:szCs w:val="24"/>
        </w:rPr>
        <w:t>Artezion</w:t>
      </w:r>
      <w:proofErr w:type="spellEnd"/>
      <w:r w:rsidRPr="000D198B">
        <w:rPr>
          <w:rFonts w:ascii="Aptos Narrow" w:hAnsi="Aptos Narrow"/>
          <w:bCs/>
          <w:sz w:val="24"/>
          <w:szCs w:val="24"/>
        </w:rPr>
        <w:t xml:space="preserve"> Sp. z o.o. (Beneficjent) i IT CONSULTING </w:t>
      </w:r>
      <w:bookmarkEnd w:id="0"/>
      <w:r w:rsidRPr="000D198B">
        <w:rPr>
          <w:rFonts w:ascii="Aptos Narrow" w:hAnsi="Aptos Narrow"/>
          <w:bCs/>
          <w:sz w:val="24"/>
          <w:szCs w:val="24"/>
        </w:rPr>
        <w:t>Sp. z o.o. (Partner) w ramach programu Fundusze Europejskie dla Śląskiego</w:t>
      </w:r>
      <w:bookmarkEnd w:id="1"/>
      <w:r w:rsidRPr="000D198B">
        <w:rPr>
          <w:rFonts w:ascii="Aptos Narrow" w:hAnsi="Aptos Narrow"/>
          <w:bCs/>
          <w:sz w:val="24"/>
          <w:szCs w:val="24"/>
        </w:rPr>
        <w:t xml:space="preserve"> </w:t>
      </w:r>
      <w:r w:rsidR="00437EC7" w:rsidRPr="000D198B">
        <w:rPr>
          <w:rFonts w:ascii="Aptos Narrow" w:hAnsi="Aptos Narrow"/>
          <w:bCs/>
          <w:sz w:val="24"/>
          <w:szCs w:val="24"/>
        </w:rPr>
        <w:t>2021-2027</w:t>
      </w:r>
      <w:bookmarkEnd w:id="2"/>
    </w:p>
    <w:p w14:paraId="0B5DDEEF" w14:textId="77777777" w:rsidR="00AD67C3" w:rsidRPr="000D198B" w:rsidRDefault="00AD67C3" w:rsidP="000D198B">
      <w:pPr>
        <w:spacing w:before="120" w:after="120"/>
        <w:rPr>
          <w:rFonts w:ascii="Aptos Narrow" w:hAnsi="Aptos Narrow"/>
          <w:sz w:val="24"/>
          <w:szCs w:val="24"/>
        </w:rPr>
      </w:pPr>
    </w:p>
    <w:p w14:paraId="6F67F6E9" w14:textId="5C5217EB" w:rsidR="00D92F3C" w:rsidRPr="000D198B" w:rsidRDefault="00D92F3C" w:rsidP="000D198B">
      <w:pPr>
        <w:spacing w:before="120" w:after="12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zawarta </w:t>
      </w:r>
      <w:r w:rsidR="00EA79A8" w:rsidRPr="000D198B">
        <w:rPr>
          <w:rFonts w:ascii="Aptos Narrow" w:hAnsi="Aptos Narrow"/>
          <w:sz w:val="24"/>
          <w:szCs w:val="24"/>
        </w:rPr>
        <w:t xml:space="preserve">w </w:t>
      </w:r>
      <w:r w:rsidR="006E47F0" w:rsidRPr="000D198B">
        <w:rPr>
          <w:rFonts w:ascii="Aptos Narrow" w:hAnsi="Aptos Narrow"/>
          <w:sz w:val="24"/>
          <w:szCs w:val="24"/>
        </w:rPr>
        <w:t>…………………..</w:t>
      </w:r>
      <w:r w:rsidR="00EA79A8" w:rsidRPr="000D198B">
        <w:rPr>
          <w:rFonts w:ascii="Aptos Narrow" w:hAnsi="Aptos Narrow"/>
          <w:sz w:val="24"/>
          <w:szCs w:val="24"/>
        </w:rPr>
        <w:t xml:space="preserve"> </w:t>
      </w:r>
      <w:r w:rsidRPr="000D198B">
        <w:rPr>
          <w:rFonts w:ascii="Aptos Narrow" w:hAnsi="Aptos Narrow"/>
          <w:sz w:val="24"/>
          <w:szCs w:val="24"/>
        </w:rPr>
        <w:t>w</w:t>
      </w:r>
      <w:r w:rsidR="00EA79A8" w:rsidRPr="000D198B">
        <w:rPr>
          <w:rFonts w:ascii="Aptos Narrow" w:hAnsi="Aptos Narrow"/>
          <w:sz w:val="24"/>
          <w:szCs w:val="24"/>
        </w:rPr>
        <w:t xml:space="preserve"> dniu</w:t>
      </w:r>
      <w:r w:rsidRPr="000D198B">
        <w:rPr>
          <w:rFonts w:ascii="Aptos Narrow" w:hAnsi="Aptos Narrow"/>
          <w:sz w:val="24"/>
          <w:szCs w:val="24"/>
        </w:rPr>
        <w:t xml:space="preserve"> ………………..….., pomiędzy</w:t>
      </w:r>
    </w:p>
    <w:p w14:paraId="54102160" w14:textId="0825A130" w:rsidR="00540F24" w:rsidRPr="000D198B" w:rsidRDefault="00845C60" w:rsidP="000D198B">
      <w:pPr>
        <w:spacing w:before="120" w:after="120"/>
        <w:rPr>
          <w:rFonts w:ascii="Aptos Narrow" w:hAnsi="Aptos Narrow"/>
          <w:b/>
          <w:sz w:val="24"/>
          <w:szCs w:val="24"/>
        </w:rPr>
      </w:pPr>
      <w:proofErr w:type="spellStart"/>
      <w:r w:rsidRPr="000D198B">
        <w:rPr>
          <w:rFonts w:ascii="Aptos Narrow" w:hAnsi="Aptos Narrow"/>
          <w:b/>
          <w:sz w:val="24"/>
          <w:szCs w:val="24"/>
        </w:rPr>
        <w:t>Artezion</w:t>
      </w:r>
      <w:proofErr w:type="spellEnd"/>
      <w:r w:rsidRPr="000D198B">
        <w:rPr>
          <w:rFonts w:ascii="Aptos Narrow" w:hAnsi="Aptos Narrow"/>
          <w:b/>
          <w:sz w:val="24"/>
          <w:szCs w:val="24"/>
        </w:rPr>
        <w:t xml:space="preserve"> Sp. z o.o.</w:t>
      </w:r>
      <w:r w:rsidR="00540F24" w:rsidRPr="000D198B">
        <w:rPr>
          <w:rFonts w:ascii="Aptos Narrow" w:hAnsi="Aptos Narrow"/>
          <w:b/>
          <w:sz w:val="24"/>
          <w:szCs w:val="24"/>
        </w:rPr>
        <w:t xml:space="preserve">, </w:t>
      </w:r>
      <w:r w:rsidR="00694846" w:rsidRPr="000D198B">
        <w:rPr>
          <w:rFonts w:ascii="Aptos Narrow" w:hAnsi="Aptos Narrow"/>
          <w:b/>
          <w:sz w:val="24"/>
          <w:szCs w:val="24"/>
        </w:rPr>
        <w:t>u</w:t>
      </w:r>
      <w:r w:rsidR="00540F24" w:rsidRPr="000D198B">
        <w:rPr>
          <w:rFonts w:ascii="Aptos Narrow" w:hAnsi="Aptos Narrow"/>
          <w:b/>
          <w:sz w:val="24"/>
          <w:szCs w:val="24"/>
        </w:rPr>
        <w:t xml:space="preserve">l. </w:t>
      </w:r>
      <w:r w:rsidR="00694846" w:rsidRPr="000D198B">
        <w:rPr>
          <w:rFonts w:ascii="Aptos Narrow" w:hAnsi="Aptos Narrow"/>
          <w:b/>
          <w:sz w:val="24"/>
          <w:szCs w:val="24"/>
        </w:rPr>
        <w:t>M</w:t>
      </w:r>
      <w:r w:rsidRPr="000D198B">
        <w:rPr>
          <w:rFonts w:ascii="Aptos Narrow" w:hAnsi="Aptos Narrow"/>
          <w:b/>
          <w:sz w:val="24"/>
          <w:szCs w:val="24"/>
        </w:rPr>
        <w:t>ikołaja</w:t>
      </w:r>
      <w:r w:rsidR="00694846" w:rsidRPr="000D198B">
        <w:rPr>
          <w:rFonts w:ascii="Aptos Narrow" w:hAnsi="Aptos Narrow"/>
          <w:b/>
          <w:sz w:val="24"/>
          <w:szCs w:val="24"/>
        </w:rPr>
        <w:t xml:space="preserve"> Reja 20</w:t>
      </w:r>
      <w:r w:rsidR="00540F24" w:rsidRPr="000D198B">
        <w:rPr>
          <w:rFonts w:ascii="Aptos Narrow" w:hAnsi="Aptos Narrow"/>
          <w:b/>
          <w:sz w:val="24"/>
          <w:szCs w:val="24"/>
        </w:rPr>
        <w:t xml:space="preserve">, </w:t>
      </w:r>
      <w:r w:rsidR="00694846" w:rsidRPr="000D198B">
        <w:rPr>
          <w:rFonts w:ascii="Aptos Narrow" w:hAnsi="Aptos Narrow"/>
          <w:b/>
          <w:sz w:val="24"/>
          <w:szCs w:val="24"/>
        </w:rPr>
        <w:t>33</w:t>
      </w:r>
      <w:r w:rsidR="00540F24" w:rsidRPr="000D198B">
        <w:rPr>
          <w:rFonts w:ascii="Aptos Narrow" w:hAnsi="Aptos Narrow"/>
          <w:b/>
          <w:sz w:val="24"/>
          <w:szCs w:val="24"/>
        </w:rPr>
        <w:t>-3</w:t>
      </w:r>
      <w:r w:rsidR="00694846" w:rsidRPr="000D198B">
        <w:rPr>
          <w:rFonts w:ascii="Aptos Narrow" w:hAnsi="Aptos Narrow"/>
          <w:b/>
          <w:sz w:val="24"/>
          <w:szCs w:val="24"/>
        </w:rPr>
        <w:t>00 Nowy Sącz</w:t>
      </w:r>
      <w:r w:rsidR="0056036C" w:rsidRPr="000D198B">
        <w:rPr>
          <w:rFonts w:ascii="Aptos Narrow" w:hAnsi="Aptos Narrow"/>
          <w:b/>
          <w:sz w:val="24"/>
          <w:szCs w:val="24"/>
        </w:rPr>
        <w:t xml:space="preserve">, NIP </w:t>
      </w:r>
      <w:r w:rsidRPr="000D198B">
        <w:rPr>
          <w:rFonts w:ascii="Aptos Narrow" w:hAnsi="Aptos Narrow"/>
          <w:b/>
          <w:sz w:val="24"/>
          <w:szCs w:val="24"/>
        </w:rPr>
        <w:t>7343620616</w:t>
      </w:r>
    </w:p>
    <w:p w14:paraId="0736AFBD" w14:textId="1BA04AE9" w:rsidR="00F60D61" w:rsidRPr="000D198B" w:rsidRDefault="00D92F3C" w:rsidP="000D198B">
      <w:pPr>
        <w:spacing w:before="120" w:after="120"/>
        <w:rPr>
          <w:rFonts w:ascii="Aptos Narrow" w:hAnsi="Aptos Narrow"/>
          <w:b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reprezentowan</w:t>
      </w:r>
      <w:r w:rsidR="00540F24" w:rsidRPr="000D198B">
        <w:rPr>
          <w:rFonts w:ascii="Aptos Narrow" w:hAnsi="Aptos Narrow"/>
          <w:sz w:val="24"/>
          <w:szCs w:val="24"/>
        </w:rPr>
        <w:t>ą</w:t>
      </w:r>
      <w:r w:rsidRPr="000D198B">
        <w:rPr>
          <w:rFonts w:ascii="Aptos Narrow" w:hAnsi="Aptos Narrow"/>
          <w:sz w:val="24"/>
          <w:szCs w:val="24"/>
        </w:rPr>
        <w:t xml:space="preserve"> przez</w:t>
      </w:r>
      <w:r w:rsidR="008F407E" w:rsidRPr="000D198B">
        <w:rPr>
          <w:rFonts w:ascii="Aptos Narrow" w:hAnsi="Aptos Narrow"/>
          <w:sz w:val="24"/>
          <w:szCs w:val="24"/>
        </w:rPr>
        <w:t xml:space="preserve"> </w:t>
      </w:r>
      <w:r w:rsidR="006E47F0" w:rsidRPr="000D198B">
        <w:rPr>
          <w:rFonts w:ascii="Aptos Narrow" w:hAnsi="Aptos Narrow"/>
          <w:b/>
          <w:sz w:val="24"/>
          <w:szCs w:val="24"/>
        </w:rPr>
        <w:t>…………………………………………………………………</w:t>
      </w:r>
    </w:p>
    <w:p w14:paraId="57FA87C2" w14:textId="0A9EBFF4" w:rsidR="00D92F3C" w:rsidRPr="000D198B" w:rsidRDefault="00D92F3C" w:rsidP="000D198B">
      <w:pPr>
        <w:spacing w:before="120" w:after="12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(dalej „Beneficjent”)</w:t>
      </w:r>
      <w:r w:rsidR="003E10AC" w:rsidRPr="000D198B">
        <w:rPr>
          <w:rFonts w:ascii="Aptos Narrow" w:hAnsi="Aptos Narrow"/>
          <w:sz w:val="24"/>
          <w:szCs w:val="24"/>
        </w:rPr>
        <w:t>,</w:t>
      </w:r>
    </w:p>
    <w:p w14:paraId="41370122" w14:textId="77777777" w:rsidR="00D92F3C" w:rsidRPr="000D198B" w:rsidRDefault="00D92F3C" w:rsidP="000D198B">
      <w:pPr>
        <w:spacing w:before="120" w:after="12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a</w:t>
      </w:r>
    </w:p>
    <w:p w14:paraId="1D8787A6" w14:textId="546C7F8A" w:rsidR="00B52EDE" w:rsidRPr="000D198B" w:rsidRDefault="00B52EDE" w:rsidP="000D198B">
      <w:pPr>
        <w:spacing w:before="120" w:after="12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………………………….………………….…………………………………, </w:t>
      </w:r>
    </w:p>
    <w:p w14:paraId="736BAAEA" w14:textId="2361AE44" w:rsidR="00B52EDE" w:rsidRPr="000D198B" w:rsidRDefault="00B52EDE" w:rsidP="000D198B">
      <w:pPr>
        <w:spacing w:before="120" w:after="12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z siedzibą w …………………………..……………………………………………….., </w:t>
      </w:r>
    </w:p>
    <w:p w14:paraId="0488DB62" w14:textId="77777777" w:rsidR="00B52EDE" w:rsidRPr="000D198B" w:rsidRDefault="00B52EDE" w:rsidP="000D198B">
      <w:pPr>
        <w:spacing w:before="120" w:after="12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NIP……………………………… </w:t>
      </w:r>
    </w:p>
    <w:p w14:paraId="453F2B01" w14:textId="77777777" w:rsidR="00B52EDE" w:rsidRPr="000D198B" w:rsidRDefault="00B52EDE" w:rsidP="000D198B">
      <w:pPr>
        <w:spacing w:before="120" w:after="12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reprezentowaną przez …………………………………………………………………</w:t>
      </w:r>
      <w:r w:rsidRPr="000D198B">
        <w:rPr>
          <w:rFonts w:ascii="Aptos Narrow" w:hAnsi="Aptos Narrow"/>
          <w:sz w:val="24"/>
          <w:szCs w:val="24"/>
        </w:rPr>
        <w:t xml:space="preserve"> </w:t>
      </w:r>
    </w:p>
    <w:p w14:paraId="76335628" w14:textId="2D55F1FA" w:rsidR="00D92F3C" w:rsidRPr="000D198B" w:rsidRDefault="00D92F3C" w:rsidP="000D198B">
      <w:pPr>
        <w:spacing w:before="120" w:after="12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(dalej „</w:t>
      </w:r>
      <w:r w:rsidR="00B52EDE" w:rsidRPr="000D198B">
        <w:rPr>
          <w:rFonts w:ascii="Aptos Narrow" w:hAnsi="Aptos Narrow"/>
          <w:sz w:val="24"/>
          <w:szCs w:val="24"/>
        </w:rPr>
        <w:t>Pracodawca</w:t>
      </w:r>
      <w:r w:rsidRPr="000D198B">
        <w:rPr>
          <w:rFonts w:ascii="Aptos Narrow" w:hAnsi="Aptos Narrow"/>
          <w:sz w:val="24"/>
          <w:szCs w:val="24"/>
        </w:rPr>
        <w:t>”).</w:t>
      </w:r>
    </w:p>
    <w:p w14:paraId="681BB191" w14:textId="69481EBD" w:rsidR="00B52EDE" w:rsidRPr="000D198B" w:rsidRDefault="00B52EDE" w:rsidP="000D198B">
      <w:pPr>
        <w:pStyle w:val="Nagwek1"/>
        <w:jc w:val="left"/>
        <w:rPr>
          <w:rFonts w:ascii="Aptos Narrow" w:hAnsi="Aptos Narrow"/>
        </w:rPr>
      </w:pPr>
      <w:r w:rsidRPr="000D198B">
        <w:rPr>
          <w:rFonts w:ascii="Aptos Narrow" w:hAnsi="Aptos Narrow"/>
        </w:rPr>
        <w:t>§ 1</w:t>
      </w:r>
    </w:p>
    <w:p w14:paraId="0977ED6F" w14:textId="377DB123" w:rsidR="00B52EDE" w:rsidRPr="000D198B" w:rsidRDefault="00B52EDE" w:rsidP="000D198B">
      <w:pPr>
        <w:spacing w:after="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Umowę niniejszą zawarto w związku z realizacją projektu pt. „</w:t>
      </w:r>
      <w:r w:rsidR="000F24A2" w:rsidRPr="000D198B">
        <w:rPr>
          <w:rFonts w:ascii="Aptos Narrow" w:hAnsi="Aptos Narrow"/>
          <w:bCs/>
          <w:sz w:val="24"/>
          <w:szCs w:val="24"/>
        </w:rPr>
        <w:t xml:space="preserve">Akcja Integracja na </w:t>
      </w:r>
      <w:r w:rsidR="000F24A2" w:rsidRPr="000D198B">
        <w:rPr>
          <w:rFonts w:ascii="Aptos Narrow" w:hAnsi="Aptos Narrow" w:hint="eastAsia"/>
          <w:bCs/>
          <w:sz w:val="24"/>
          <w:szCs w:val="24"/>
        </w:rPr>
        <w:t>Ś</w:t>
      </w:r>
      <w:r w:rsidR="000F24A2" w:rsidRPr="000D198B">
        <w:rPr>
          <w:rFonts w:ascii="Aptos Narrow" w:hAnsi="Aptos Narrow"/>
          <w:bCs/>
          <w:sz w:val="24"/>
          <w:szCs w:val="24"/>
        </w:rPr>
        <w:t>l</w:t>
      </w:r>
      <w:r w:rsidR="000F24A2" w:rsidRPr="000D198B">
        <w:rPr>
          <w:rFonts w:ascii="Aptos Narrow" w:hAnsi="Aptos Narrow" w:hint="eastAsia"/>
          <w:bCs/>
          <w:sz w:val="24"/>
          <w:szCs w:val="24"/>
        </w:rPr>
        <w:t>ą</w:t>
      </w:r>
      <w:r w:rsidR="000F24A2" w:rsidRPr="000D198B">
        <w:rPr>
          <w:rFonts w:ascii="Aptos Narrow" w:hAnsi="Aptos Narrow"/>
          <w:bCs/>
          <w:sz w:val="24"/>
          <w:szCs w:val="24"/>
        </w:rPr>
        <w:t>sku - wsparcie obywateli pa</w:t>
      </w:r>
      <w:r w:rsidR="000F24A2" w:rsidRPr="000D198B">
        <w:rPr>
          <w:rFonts w:ascii="Aptos Narrow" w:hAnsi="Aptos Narrow" w:hint="eastAsia"/>
          <w:bCs/>
          <w:sz w:val="24"/>
          <w:szCs w:val="24"/>
        </w:rPr>
        <w:t>ń</w:t>
      </w:r>
      <w:r w:rsidR="000F24A2" w:rsidRPr="000D198B">
        <w:rPr>
          <w:rFonts w:ascii="Aptos Narrow" w:hAnsi="Aptos Narrow"/>
          <w:bCs/>
          <w:sz w:val="24"/>
          <w:szCs w:val="24"/>
        </w:rPr>
        <w:t>stw trzecich oraz pracodawc</w:t>
      </w:r>
      <w:r w:rsidR="000F24A2" w:rsidRPr="000D198B">
        <w:rPr>
          <w:rFonts w:ascii="Aptos Narrow" w:hAnsi="Aptos Narrow" w:hint="eastAsia"/>
          <w:bCs/>
          <w:sz w:val="24"/>
          <w:szCs w:val="24"/>
        </w:rPr>
        <w:t>ó</w:t>
      </w:r>
      <w:r w:rsidR="000F24A2" w:rsidRPr="000D198B">
        <w:rPr>
          <w:rFonts w:ascii="Aptos Narrow" w:hAnsi="Aptos Narrow"/>
          <w:bCs/>
          <w:sz w:val="24"/>
          <w:szCs w:val="24"/>
        </w:rPr>
        <w:t>w</w:t>
      </w:r>
      <w:r w:rsidRPr="000D198B">
        <w:rPr>
          <w:rFonts w:ascii="Aptos Narrow" w:hAnsi="Aptos Narrow"/>
          <w:sz w:val="24"/>
          <w:szCs w:val="24"/>
        </w:rPr>
        <w:t>”</w:t>
      </w:r>
      <w:r w:rsidR="000F24A2" w:rsidRPr="000D198B">
        <w:rPr>
          <w:rFonts w:ascii="Aptos Narrow" w:hAnsi="Aptos Narrow"/>
          <w:sz w:val="24"/>
          <w:szCs w:val="24"/>
        </w:rPr>
        <w:t xml:space="preserve"> </w:t>
      </w:r>
      <w:r w:rsidRPr="000D198B">
        <w:rPr>
          <w:rFonts w:ascii="Aptos Narrow" w:hAnsi="Aptos Narrow"/>
          <w:sz w:val="24"/>
          <w:szCs w:val="24"/>
        </w:rPr>
        <w:t xml:space="preserve">numer </w:t>
      </w:r>
      <w:r w:rsidR="000F24A2" w:rsidRPr="000D198B">
        <w:rPr>
          <w:rFonts w:ascii="Aptos Narrow" w:hAnsi="Aptos Narrow"/>
          <w:sz w:val="24"/>
          <w:szCs w:val="24"/>
        </w:rPr>
        <w:t>FESL.07.03-IP.02-0B6F/</w:t>
      </w:r>
      <w:r w:rsidR="000F24A2" w:rsidRPr="000D198B">
        <w:rPr>
          <w:rFonts w:ascii="Aptos Narrow" w:hAnsi="Aptos Narrow"/>
          <w:sz w:val="24"/>
          <w:szCs w:val="24"/>
        </w:rPr>
        <w:t xml:space="preserve">24 </w:t>
      </w:r>
      <w:r w:rsidRPr="000D198B">
        <w:rPr>
          <w:rFonts w:ascii="Aptos Narrow" w:hAnsi="Aptos Narrow"/>
          <w:sz w:val="24"/>
          <w:szCs w:val="24"/>
        </w:rPr>
        <w:t xml:space="preserve">realizowanego przez </w:t>
      </w:r>
      <w:proofErr w:type="spellStart"/>
      <w:r w:rsidR="000F24A2" w:rsidRPr="000D198B">
        <w:rPr>
          <w:rFonts w:ascii="Aptos Narrow" w:hAnsi="Aptos Narrow"/>
          <w:sz w:val="24"/>
          <w:szCs w:val="24"/>
        </w:rPr>
        <w:t>Artezion</w:t>
      </w:r>
      <w:proofErr w:type="spellEnd"/>
      <w:r w:rsidR="000F24A2" w:rsidRPr="000D198B">
        <w:rPr>
          <w:rFonts w:ascii="Aptos Narrow" w:hAnsi="Aptos Narrow"/>
          <w:sz w:val="24"/>
          <w:szCs w:val="24"/>
        </w:rPr>
        <w:t xml:space="preserve"> Sp. z o.o. (Beneficjent) i IT CONSULTING Sp. z o.o. (Partner) </w:t>
      </w:r>
      <w:r w:rsidRPr="000D198B">
        <w:rPr>
          <w:rFonts w:ascii="Aptos Narrow" w:hAnsi="Aptos Narrow"/>
          <w:sz w:val="24"/>
          <w:szCs w:val="24"/>
        </w:rPr>
        <w:t xml:space="preserve"> w ramach </w:t>
      </w:r>
      <w:r w:rsidRPr="000D198B">
        <w:rPr>
          <w:rFonts w:ascii="Aptos Narrow" w:hAnsi="Aptos Narrow" w:cs="Calibri"/>
          <w:sz w:val="24"/>
          <w:szCs w:val="24"/>
        </w:rPr>
        <w:t>Działania 7.</w:t>
      </w:r>
      <w:r w:rsidR="000F24A2" w:rsidRPr="000D198B">
        <w:rPr>
          <w:rFonts w:ascii="Aptos Narrow" w:hAnsi="Aptos Narrow" w:cs="Calibri"/>
          <w:sz w:val="24"/>
          <w:szCs w:val="24"/>
        </w:rPr>
        <w:t>3</w:t>
      </w:r>
      <w:r w:rsidRPr="000D198B">
        <w:rPr>
          <w:rFonts w:ascii="Aptos Narrow" w:hAnsi="Aptos Narrow" w:cs="Calibri"/>
          <w:sz w:val="24"/>
          <w:szCs w:val="24"/>
        </w:rPr>
        <w:t xml:space="preserve"> </w:t>
      </w:r>
      <w:r w:rsidR="000F24A2" w:rsidRPr="000D198B">
        <w:rPr>
          <w:rFonts w:ascii="Aptos Narrow" w:hAnsi="Aptos Narrow" w:cs="Calibri"/>
          <w:sz w:val="24"/>
          <w:szCs w:val="24"/>
        </w:rPr>
        <w:t>Integracja społeczno-gospodarcza cudzoziemców</w:t>
      </w:r>
      <w:r w:rsidRPr="000D198B">
        <w:rPr>
          <w:rFonts w:ascii="Aptos Narrow" w:hAnsi="Aptos Narrow" w:cs="Calibri"/>
          <w:sz w:val="24"/>
          <w:szCs w:val="24"/>
        </w:rPr>
        <w:t xml:space="preserve">, Priorytetu VII </w:t>
      </w:r>
      <w:r w:rsidR="000F24A2" w:rsidRPr="000D198B">
        <w:rPr>
          <w:rFonts w:ascii="Aptos Narrow" w:hAnsi="Aptos Narrow" w:cs="Calibri"/>
          <w:sz w:val="24"/>
          <w:szCs w:val="24"/>
        </w:rPr>
        <w:t xml:space="preserve">Fundusze Europejskie dla społeczeństwa </w:t>
      </w:r>
      <w:r w:rsidRPr="000D198B">
        <w:rPr>
          <w:rFonts w:ascii="Aptos Narrow" w:hAnsi="Aptos Narrow" w:cs="Calibri"/>
          <w:sz w:val="24"/>
          <w:szCs w:val="24"/>
        </w:rPr>
        <w:t xml:space="preserve">Funduszy Europejskich dla </w:t>
      </w:r>
      <w:r w:rsidR="000F24A2" w:rsidRPr="000D198B">
        <w:rPr>
          <w:rFonts w:ascii="Aptos Narrow" w:hAnsi="Aptos Narrow" w:cs="Calibri"/>
          <w:sz w:val="24"/>
          <w:szCs w:val="24"/>
        </w:rPr>
        <w:t>Śląskiego</w:t>
      </w:r>
      <w:r w:rsidRPr="000D198B">
        <w:rPr>
          <w:rFonts w:ascii="Aptos Narrow" w:hAnsi="Aptos Narrow" w:cs="Calibri"/>
          <w:sz w:val="24"/>
          <w:szCs w:val="24"/>
        </w:rPr>
        <w:t xml:space="preserve"> 2021-2027.</w:t>
      </w:r>
    </w:p>
    <w:p w14:paraId="58DC6210" w14:textId="66E30F81" w:rsidR="00B52EDE" w:rsidRPr="000D198B" w:rsidRDefault="00B52EDE" w:rsidP="000D198B">
      <w:pPr>
        <w:pStyle w:val="Nagwek1"/>
        <w:jc w:val="left"/>
        <w:rPr>
          <w:rFonts w:ascii="Aptos Narrow" w:hAnsi="Aptos Narrow"/>
        </w:rPr>
      </w:pPr>
      <w:r w:rsidRPr="000D198B">
        <w:rPr>
          <w:rFonts w:ascii="Aptos Narrow" w:hAnsi="Aptos Narrow"/>
        </w:rPr>
        <w:t>§ 2</w:t>
      </w:r>
      <w:r w:rsidR="005009B9">
        <w:rPr>
          <w:rFonts w:ascii="Aptos Narrow" w:hAnsi="Aptos Narrow"/>
        </w:rPr>
        <w:t xml:space="preserve"> </w:t>
      </w:r>
      <w:r w:rsidRPr="000D198B">
        <w:rPr>
          <w:rFonts w:ascii="Aptos Narrow" w:hAnsi="Aptos Narrow"/>
        </w:rPr>
        <w:t>PRZEDMIOT UMOWY</w:t>
      </w:r>
    </w:p>
    <w:p w14:paraId="19AAD622" w14:textId="77777777" w:rsidR="00B52EDE" w:rsidRPr="000D198B" w:rsidRDefault="00B52EDE" w:rsidP="000D198B">
      <w:pPr>
        <w:numPr>
          <w:ilvl w:val="0"/>
          <w:numId w:val="36"/>
        </w:numPr>
        <w:spacing w:after="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Przedmiotem niniejszej Umowy jest:</w:t>
      </w:r>
    </w:p>
    <w:p w14:paraId="07554B23" w14:textId="4875DF72" w:rsidR="00B52EDE" w:rsidRPr="000D198B" w:rsidRDefault="00B52EDE" w:rsidP="005009B9">
      <w:pPr>
        <w:numPr>
          <w:ilvl w:val="1"/>
          <w:numId w:val="39"/>
        </w:numPr>
        <w:spacing w:after="0"/>
        <w:ind w:left="757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uczestnictwo Pracodawcy w </w:t>
      </w:r>
      <w:r w:rsidR="000F24A2" w:rsidRPr="000D198B">
        <w:rPr>
          <w:rFonts w:ascii="Aptos Narrow" w:hAnsi="Aptos Narrow"/>
          <w:sz w:val="24"/>
          <w:szCs w:val="24"/>
        </w:rPr>
        <w:t>grupowym szkoleniu dla Pracodawców</w:t>
      </w:r>
      <w:r w:rsidR="009536F5" w:rsidRPr="000D198B">
        <w:rPr>
          <w:rFonts w:ascii="Aptos Narrow" w:hAnsi="Aptos Narrow"/>
          <w:sz w:val="24"/>
          <w:szCs w:val="24"/>
        </w:rPr>
        <w:t>;</w:t>
      </w:r>
    </w:p>
    <w:p w14:paraId="6F07FC25" w14:textId="764CDC7D" w:rsidR="009536F5" w:rsidRPr="000D198B" w:rsidRDefault="009536F5" w:rsidP="005009B9">
      <w:pPr>
        <w:numPr>
          <w:ilvl w:val="1"/>
          <w:numId w:val="39"/>
        </w:numPr>
        <w:spacing w:after="0"/>
        <w:ind w:left="757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indywidualne poradnictwo w zakresie legalizacji pracy.</w:t>
      </w:r>
    </w:p>
    <w:p w14:paraId="6E303A54" w14:textId="21E3C98C" w:rsidR="00B52EDE" w:rsidRPr="000D198B" w:rsidRDefault="00B52EDE" w:rsidP="000D198B">
      <w:pPr>
        <w:numPr>
          <w:ilvl w:val="0"/>
          <w:numId w:val="36"/>
        </w:numPr>
        <w:spacing w:after="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Program szkolenia obejmuje </w:t>
      </w:r>
      <w:r w:rsidR="000F24A2" w:rsidRPr="000D198B">
        <w:rPr>
          <w:rFonts w:ascii="Aptos Narrow" w:hAnsi="Aptos Narrow"/>
          <w:sz w:val="24"/>
          <w:szCs w:val="24"/>
        </w:rPr>
        <w:t>10</w:t>
      </w:r>
      <w:r w:rsidRPr="000D198B">
        <w:rPr>
          <w:rFonts w:ascii="Aptos Narrow" w:hAnsi="Aptos Narrow"/>
          <w:sz w:val="24"/>
          <w:szCs w:val="24"/>
        </w:rPr>
        <w:t xml:space="preserve"> godzin zajęć</w:t>
      </w:r>
      <w:r w:rsidR="000F24A2" w:rsidRPr="000D198B">
        <w:rPr>
          <w:rFonts w:ascii="Aptos Narrow" w:hAnsi="Aptos Narrow"/>
          <w:sz w:val="24"/>
          <w:szCs w:val="24"/>
        </w:rPr>
        <w:t xml:space="preserve"> (4 dni x 2,5 godziny).</w:t>
      </w:r>
    </w:p>
    <w:p w14:paraId="4B3AA6B2" w14:textId="17DADAC8" w:rsidR="00B52EDE" w:rsidRPr="000D198B" w:rsidRDefault="00B52EDE" w:rsidP="000D198B">
      <w:p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Tryb realizacji: w terminach i godzinach dostosowanych do potrzeb / możliwości. </w:t>
      </w:r>
    </w:p>
    <w:p w14:paraId="3AECE16E" w14:textId="7D47508C" w:rsidR="000F24A2" w:rsidRPr="000F24A2" w:rsidRDefault="000F24A2" w:rsidP="000D198B">
      <w:pPr>
        <w:spacing w:after="0"/>
        <w:ind w:left="360"/>
        <w:rPr>
          <w:rFonts w:ascii="Aptos Narrow" w:hAnsi="Aptos Narrow"/>
          <w:sz w:val="24"/>
          <w:szCs w:val="24"/>
        </w:rPr>
      </w:pPr>
      <w:r w:rsidRPr="000F24A2">
        <w:rPr>
          <w:rFonts w:ascii="Aptos Narrow" w:hAnsi="Aptos Narrow"/>
          <w:sz w:val="24"/>
          <w:szCs w:val="24"/>
        </w:rPr>
        <w:t>Ramowy program szkol</w:t>
      </w:r>
      <w:r w:rsidRPr="000D198B">
        <w:rPr>
          <w:rFonts w:ascii="Aptos Narrow" w:hAnsi="Aptos Narrow"/>
          <w:sz w:val="24"/>
          <w:szCs w:val="24"/>
        </w:rPr>
        <w:t>enia</w:t>
      </w:r>
      <w:r w:rsidRPr="000F24A2">
        <w:rPr>
          <w:rFonts w:ascii="Aptos Narrow" w:hAnsi="Aptos Narrow"/>
          <w:sz w:val="24"/>
          <w:szCs w:val="24"/>
        </w:rPr>
        <w:t>:</w:t>
      </w:r>
    </w:p>
    <w:p w14:paraId="2DC59200" w14:textId="0F15A15B" w:rsidR="005009B9" w:rsidRDefault="005009B9" w:rsidP="005009B9">
      <w:pPr>
        <w:pStyle w:val="Akapitzlist"/>
        <w:numPr>
          <w:ilvl w:val="0"/>
          <w:numId w:val="40"/>
        </w:numPr>
        <w:spacing w:after="0"/>
        <w:ind w:left="757"/>
        <w:rPr>
          <w:rFonts w:ascii="Aptos Narrow" w:hAnsi="Aptos Narrow"/>
          <w:sz w:val="24"/>
          <w:szCs w:val="24"/>
        </w:rPr>
      </w:pPr>
      <w:r>
        <w:rPr>
          <w:rFonts w:ascii="Aptos Narrow" w:hAnsi="Aptos Narrow"/>
          <w:sz w:val="24"/>
          <w:szCs w:val="24"/>
        </w:rPr>
        <w:t>p</w:t>
      </w:r>
      <w:r w:rsidR="000F24A2" w:rsidRPr="000D198B">
        <w:rPr>
          <w:rFonts w:ascii="Aptos Narrow" w:hAnsi="Aptos Narrow"/>
          <w:sz w:val="24"/>
          <w:szCs w:val="24"/>
        </w:rPr>
        <w:t>rzegl</w:t>
      </w:r>
      <w:r w:rsidR="000F24A2" w:rsidRPr="000D198B">
        <w:rPr>
          <w:rFonts w:ascii="Aptos Narrow" w:hAnsi="Aptos Narrow" w:hint="eastAsia"/>
          <w:sz w:val="24"/>
          <w:szCs w:val="24"/>
        </w:rPr>
        <w:t>ą</w:t>
      </w:r>
      <w:r w:rsidR="000F24A2" w:rsidRPr="000D198B">
        <w:rPr>
          <w:rFonts w:ascii="Aptos Narrow" w:hAnsi="Aptos Narrow"/>
          <w:sz w:val="24"/>
          <w:szCs w:val="24"/>
        </w:rPr>
        <w:t>d przepis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prawnych:</w:t>
      </w:r>
      <w:r w:rsidR="000F24A2" w:rsidRPr="000D198B">
        <w:rPr>
          <w:rFonts w:ascii="Aptos Narrow" w:hAnsi="Aptos Narrow"/>
          <w:sz w:val="24"/>
          <w:szCs w:val="24"/>
        </w:rPr>
        <w:t xml:space="preserve"> </w:t>
      </w:r>
      <w:r w:rsidR="000F24A2" w:rsidRPr="000D198B">
        <w:rPr>
          <w:rFonts w:ascii="Aptos Narrow" w:hAnsi="Aptos Narrow"/>
          <w:sz w:val="24"/>
          <w:szCs w:val="24"/>
        </w:rPr>
        <w:t>om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wienie istotnych przepis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prawnych dot</w:t>
      </w:r>
      <w:r w:rsidR="000F24A2" w:rsidRPr="000D198B">
        <w:rPr>
          <w:rFonts w:ascii="Aptos Narrow" w:hAnsi="Aptos Narrow"/>
          <w:sz w:val="24"/>
          <w:szCs w:val="24"/>
        </w:rPr>
        <w:t xml:space="preserve">yczących </w:t>
      </w:r>
      <w:r w:rsidR="000F24A2" w:rsidRPr="000D198B">
        <w:rPr>
          <w:rFonts w:ascii="Aptos Narrow" w:hAnsi="Aptos Narrow"/>
          <w:sz w:val="24"/>
          <w:szCs w:val="24"/>
        </w:rPr>
        <w:t>zatrudnienia cudzoziemc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w Polsce,</w:t>
      </w:r>
      <w:r w:rsidR="000F24A2" w:rsidRPr="000D198B">
        <w:rPr>
          <w:rFonts w:ascii="Aptos Narrow" w:hAnsi="Aptos Narrow"/>
          <w:sz w:val="24"/>
          <w:szCs w:val="24"/>
        </w:rPr>
        <w:t xml:space="preserve"> </w:t>
      </w:r>
      <w:r w:rsidR="000F24A2" w:rsidRPr="000D198B">
        <w:rPr>
          <w:rFonts w:ascii="Aptos Narrow" w:hAnsi="Aptos Narrow"/>
          <w:sz w:val="24"/>
          <w:szCs w:val="24"/>
        </w:rPr>
        <w:t>w tym wymaganych dokument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i procedur;</w:t>
      </w:r>
    </w:p>
    <w:p w14:paraId="54B07276" w14:textId="4ACAC664" w:rsidR="000F24A2" w:rsidRPr="005009B9" w:rsidRDefault="005009B9" w:rsidP="005009B9">
      <w:pPr>
        <w:pStyle w:val="Akapitzlist"/>
        <w:numPr>
          <w:ilvl w:val="0"/>
          <w:numId w:val="40"/>
        </w:numPr>
        <w:spacing w:after="0"/>
        <w:ind w:left="757"/>
        <w:rPr>
          <w:rFonts w:ascii="Aptos Narrow" w:hAnsi="Aptos Narrow"/>
          <w:sz w:val="24"/>
          <w:szCs w:val="24"/>
        </w:rPr>
      </w:pPr>
      <w:r>
        <w:rPr>
          <w:rFonts w:ascii="Aptos Narrow" w:hAnsi="Aptos Narrow"/>
          <w:sz w:val="24"/>
          <w:szCs w:val="24"/>
        </w:rPr>
        <w:t>p</w:t>
      </w:r>
      <w:r w:rsidR="000F24A2" w:rsidRPr="005009B9">
        <w:rPr>
          <w:rFonts w:ascii="Aptos Narrow" w:hAnsi="Aptos Narrow"/>
          <w:sz w:val="24"/>
          <w:szCs w:val="24"/>
        </w:rPr>
        <w:t>roces rekrutacji cudzoziemc</w:t>
      </w:r>
      <w:r w:rsidR="000F24A2" w:rsidRPr="005009B9">
        <w:rPr>
          <w:rFonts w:ascii="Aptos Narrow" w:hAnsi="Aptos Narrow" w:hint="eastAsia"/>
          <w:sz w:val="24"/>
          <w:szCs w:val="24"/>
        </w:rPr>
        <w:t>ó</w:t>
      </w:r>
      <w:r w:rsidR="000F24A2" w:rsidRPr="005009B9">
        <w:rPr>
          <w:rFonts w:ascii="Aptos Narrow" w:hAnsi="Aptos Narrow"/>
          <w:sz w:val="24"/>
          <w:szCs w:val="24"/>
        </w:rPr>
        <w:t>w:</w:t>
      </w:r>
      <w:r w:rsidR="000F24A2" w:rsidRPr="005009B9">
        <w:rPr>
          <w:rFonts w:ascii="Aptos Narrow" w:hAnsi="Aptos Narrow"/>
          <w:sz w:val="24"/>
          <w:szCs w:val="24"/>
        </w:rPr>
        <w:t xml:space="preserve"> </w:t>
      </w:r>
      <w:r w:rsidR="000F24A2" w:rsidRPr="005009B9">
        <w:rPr>
          <w:rFonts w:ascii="Aptos Narrow" w:hAnsi="Aptos Narrow"/>
          <w:sz w:val="24"/>
          <w:szCs w:val="24"/>
        </w:rPr>
        <w:t>prakt</w:t>
      </w:r>
      <w:r w:rsidR="000F24A2" w:rsidRPr="005009B9">
        <w:rPr>
          <w:rFonts w:ascii="Aptos Narrow" w:hAnsi="Aptos Narrow"/>
          <w:sz w:val="24"/>
          <w:szCs w:val="24"/>
        </w:rPr>
        <w:t xml:space="preserve">yczne </w:t>
      </w:r>
      <w:r w:rsidR="000F24A2" w:rsidRPr="005009B9">
        <w:rPr>
          <w:rFonts w:ascii="Aptos Narrow" w:hAnsi="Aptos Narrow"/>
          <w:sz w:val="24"/>
          <w:szCs w:val="24"/>
        </w:rPr>
        <w:t>wskaz</w:t>
      </w:r>
      <w:r w:rsidR="000F24A2" w:rsidRPr="005009B9">
        <w:rPr>
          <w:rFonts w:ascii="Aptos Narrow" w:hAnsi="Aptos Narrow" w:hint="eastAsia"/>
          <w:sz w:val="24"/>
          <w:szCs w:val="24"/>
        </w:rPr>
        <w:t>ó</w:t>
      </w:r>
      <w:r w:rsidR="000F24A2" w:rsidRPr="005009B9">
        <w:rPr>
          <w:rFonts w:ascii="Aptos Narrow" w:hAnsi="Aptos Narrow"/>
          <w:sz w:val="24"/>
          <w:szCs w:val="24"/>
        </w:rPr>
        <w:t>wki dot</w:t>
      </w:r>
      <w:r w:rsidR="000F24A2" w:rsidRPr="005009B9">
        <w:rPr>
          <w:rFonts w:ascii="Aptos Narrow" w:hAnsi="Aptos Narrow"/>
          <w:sz w:val="24"/>
          <w:szCs w:val="24"/>
        </w:rPr>
        <w:t xml:space="preserve">yczące </w:t>
      </w:r>
      <w:r w:rsidR="000F24A2" w:rsidRPr="005009B9">
        <w:rPr>
          <w:rFonts w:ascii="Aptos Narrow" w:hAnsi="Aptos Narrow"/>
          <w:sz w:val="24"/>
          <w:szCs w:val="24"/>
        </w:rPr>
        <w:t>procesu rekrut</w:t>
      </w:r>
      <w:r w:rsidR="000F24A2" w:rsidRPr="005009B9">
        <w:rPr>
          <w:rFonts w:ascii="Aptos Narrow" w:hAnsi="Aptos Narrow"/>
          <w:sz w:val="24"/>
          <w:szCs w:val="24"/>
        </w:rPr>
        <w:t xml:space="preserve">acji </w:t>
      </w:r>
      <w:r w:rsidR="000F24A2" w:rsidRPr="005009B9">
        <w:rPr>
          <w:rFonts w:ascii="Aptos Narrow" w:hAnsi="Aptos Narrow"/>
          <w:sz w:val="24"/>
          <w:szCs w:val="24"/>
        </w:rPr>
        <w:t>pracownik</w:t>
      </w:r>
      <w:r w:rsidR="000F24A2" w:rsidRPr="005009B9">
        <w:rPr>
          <w:rFonts w:ascii="Aptos Narrow" w:hAnsi="Aptos Narrow" w:hint="eastAsia"/>
          <w:sz w:val="24"/>
          <w:szCs w:val="24"/>
        </w:rPr>
        <w:t>ó</w:t>
      </w:r>
      <w:r w:rsidR="000F24A2" w:rsidRPr="005009B9">
        <w:rPr>
          <w:rFonts w:ascii="Aptos Narrow" w:hAnsi="Aptos Narrow"/>
          <w:sz w:val="24"/>
          <w:szCs w:val="24"/>
        </w:rPr>
        <w:t>w z zza granicy,</w:t>
      </w:r>
      <w:r w:rsidR="000F24A2" w:rsidRPr="005009B9">
        <w:rPr>
          <w:rFonts w:ascii="Aptos Narrow" w:hAnsi="Aptos Narrow"/>
          <w:sz w:val="24"/>
          <w:szCs w:val="24"/>
        </w:rPr>
        <w:t xml:space="preserve"> </w:t>
      </w:r>
      <w:r w:rsidR="000F24A2" w:rsidRPr="005009B9">
        <w:rPr>
          <w:rFonts w:ascii="Aptos Narrow" w:hAnsi="Aptos Narrow"/>
          <w:sz w:val="24"/>
          <w:szCs w:val="24"/>
        </w:rPr>
        <w:t>w tym sposob</w:t>
      </w:r>
      <w:r w:rsidR="000F24A2" w:rsidRPr="005009B9">
        <w:rPr>
          <w:rFonts w:ascii="Aptos Narrow" w:hAnsi="Aptos Narrow" w:hint="eastAsia"/>
          <w:sz w:val="24"/>
          <w:szCs w:val="24"/>
        </w:rPr>
        <w:t>ó</w:t>
      </w:r>
      <w:r w:rsidR="000F24A2" w:rsidRPr="005009B9">
        <w:rPr>
          <w:rFonts w:ascii="Aptos Narrow" w:hAnsi="Aptos Narrow"/>
          <w:sz w:val="24"/>
          <w:szCs w:val="24"/>
        </w:rPr>
        <w:t>w pozyskiw</w:t>
      </w:r>
      <w:r w:rsidR="000F24A2" w:rsidRPr="005009B9">
        <w:rPr>
          <w:rFonts w:ascii="Aptos Narrow" w:hAnsi="Aptos Narrow"/>
          <w:sz w:val="24"/>
          <w:szCs w:val="24"/>
        </w:rPr>
        <w:t xml:space="preserve">ania </w:t>
      </w:r>
      <w:r w:rsidR="000F24A2" w:rsidRPr="005009B9">
        <w:rPr>
          <w:rFonts w:ascii="Aptos Narrow" w:hAnsi="Aptos Narrow"/>
          <w:sz w:val="24"/>
          <w:szCs w:val="24"/>
        </w:rPr>
        <w:t>potencjalnych kandydat</w:t>
      </w:r>
      <w:r w:rsidR="000F24A2" w:rsidRPr="005009B9">
        <w:rPr>
          <w:rFonts w:ascii="Aptos Narrow" w:hAnsi="Aptos Narrow" w:hint="eastAsia"/>
          <w:sz w:val="24"/>
          <w:szCs w:val="24"/>
        </w:rPr>
        <w:t>ó</w:t>
      </w:r>
      <w:r w:rsidR="000F24A2" w:rsidRPr="005009B9">
        <w:rPr>
          <w:rFonts w:ascii="Aptos Narrow" w:hAnsi="Aptos Narrow"/>
          <w:sz w:val="24"/>
          <w:szCs w:val="24"/>
        </w:rPr>
        <w:t>w oraz oceny ich kwalifik</w:t>
      </w:r>
      <w:r w:rsidR="000F24A2" w:rsidRPr="005009B9">
        <w:rPr>
          <w:rFonts w:ascii="Aptos Narrow" w:hAnsi="Aptos Narrow"/>
          <w:sz w:val="24"/>
          <w:szCs w:val="24"/>
        </w:rPr>
        <w:t xml:space="preserve">acji </w:t>
      </w:r>
      <w:r w:rsidR="000F24A2" w:rsidRPr="005009B9">
        <w:rPr>
          <w:rFonts w:ascii="Aptos Narrow" w:hAnsi="Aptos Narrow"/>
          <w:sz w:val="24"/>
          <w:szCs w:val="24"/>
        </w:rPr>
        <w:t>i umiej</w:t>
      </w:r>
      <w:r w:rsidR="000F24A2" w:rsidRPr="005009B9">
        <w:rPr>
          <w:rFonts w:ascii="Aptos Narrow" w:hAnsi="Aptos Narrow" w:hint="eastAsia"/>
          <w:sz w:val="24"/>
          <w:szCs w:val="24"/>
        </w:rPr>
        <w:t>ę</w:t>
      </w:r>
      <w:r w:rsidR="000F24A2" w:rsidRPr="005009B9">
        <w:rPr>
          <w:rFonts w:ascii="Aptos Narrow" w:hAnsi="Aptos Narrow"/>
          <w:sz w:val="24"/>
          <w:szCs w:val="24"/>
        </w:rPr>
        <w:t>tno</w:t>
      </w:r>
      <w:r w:rsidR="000F24A2" w:rsidRPr="005009B9">
        <w:rPr>
          <w:rFonts w:ascii="Aptos Narrow" w:hAnsi="Aptos Narrow" w:hint="eastAsia"/>
          <w:sz w:val="24"/>
          <w:szCs w:val="24"/>
        </w:rPr>
        <w:t>ś</w:t>
      </w:r>
      <w:r w:rsidR="000F24A2" w:rsidRPr="005009B9">
        <w:rPr>
          <w:rFonts w:ascii="Aptos Narrow" w:hAnsi="Aptos Narrow"/>
          <w:sz w:val="24"/>
          <w:szCs w:val="24"/>
        </w:rPr>
        <w:t>ci;</w:t>
      </w:r>
    </w:p>
    <w:p w14:paraId="1024096A" w14:textId="3CEFFBF3" w:rsidR="000F24A2" w:rsidRPr="000D198B" w:rsidRDefault="005009B9" w:rsidP="005009B9">
      <w:pPr>
        <w:pStyle w:val="Akapitzlist"/>
        <w:numPr>
          <w:ilvl w:val="0"/>
          <w:numId w:val="40"/>
        </w:numPr>
        <w:spacing w:after="0"/>
        <w:ind w:left="757"/>
        <w:rPr>
          <w:rFonts w:ascii="Aptos Narrow" w:hAnsi="Aptos Narrow"/>
          <w:sz w:val="24"/>
          <w:szCs w:val="24"/>
        </w:rPr>
      </w:pPr>
      <w:r>
        <w:rPr>
          <w:rFonts w:ascii="Aptos Narrow" w:hAnsi="Aptos Narrow"/>
          <w:sz w:val="24"/>
          <w:szCs w:val="24"/>
        </w:rPr>
        <w:lastRenderedPageBreak/>
        <w:t>l</w:t>
      </w:r>
      <w:r w:rsidR="000F24A2" w:rsidRPr="000D198B">
        <w:rPr>
          <w:rFonts w:ascii="Aptos Narrow" w:hAnsi="Aptos Narrow"/>
          <w:sz w:val="24"/>
          <w:szCs w:val="24"/>
        </w:rPr>
        <w:t>egalizacja pobytu i pracy:</w:t>
      </w:r>
      <w:r w:rsidR="000F24A2" w:rsidRPr="000D198B">
        <w:rPr>
          <w:rFonts w:ascii="Aptos Narrow" w:hAnsi="Aptos Narrow"/>
          <w:sz w:val="24"/>
          <w:szCs w:val="24"/>
        </w:rPr>
        <w:t xml:space="preserve"> </w:t>
      </w:r>
      <w:r w:rsidR="000F24A2" w:rsidRPr="000D198B">
        <w:rPr>
          <w:rFonts w:ascii="Aptos Narrow" w:hAnsi="Aptos Narrow"/>
          <w:sz w:val="24"/>
          <w:szCs w:val="24"/>
        </w:rPr>
        <w:t>szczeg</w:t>
      </w:r>
      <w:r w:rsidR="000F24A2" w:rsidRPr="000D198B">
        <w:rPr>
          <w:rFonts w:ascii="Aptos Narrow" w:hAnsi="Aptos Narrow" w:hint="eastAsia"/>
          <w:sz w:val="24"/>
          <w:szCs w:val="24"/>
        </w:rPr>
        <w:t>ół</w:t>
      </w:r>
      <w:r w:rsidR="000F24A2" w:rsidRPr="000D198B">
        <w:rPr>
          <w:rFonts w:ascii="Aptos Narrow" w:hAnsi="Aptos Narrow"/>
          <w:sz w:val="24"/>
          <w:szCs w:val="24"/>
        </w:rPr>
        <w:t>owe om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wienie procedur i dokum</w:t>
      </w:r>
      <w:r w:rsidR="000F24A2" w:rsidRPr="000D198B">
        <w:rPr>
          <w:rFonts w:ascii="Aptos Narrow" w:hAnsi="Aptos Narrow"/>
          <w:sz w:val="24"/>
          <w:szCs w:val="24"/>
        </w:rPr>
        <w:t xml:space="preserve">entów </w:t>
      </w:r>
      <w:r w:rsidR="000F24A2" w:rsidRPr="000D198B">
        <w:rPr>
          <w:rFonts w:ascii="Aptos Narrow" w:hAnsi="Aptos Narrow"/>
          <w:sz w:val="24"/>
          <w:szCs w:val="24"/>
        </w:rPr>
        <w:t>niezb</w:t>
      </w:r>
      <w:r w:rsidR="000F24A2" w:rsidRPr="000D198B">
        <w:rPr>
          <w:rFonts w:ascii="Aptos Narrow" w:hAnsi="Aptos Narrow" w:hint="eastAsia"/>
          <w:sz w:val="24"/>
          <w:szCs w:val="24"/>
        </w:rPr>
        <w:t>ę</w:t>
      </w:r>
      <w:r w:rsidR="000F24A2" w:rsidRPr="000D198B">
        <w:rPr>
          <w:rFonts w:ascii="Aptos Narrow" w:hAnsi="Aptos Narrow"/>
          <w:sz w:val="24"/>
          <w:szCs w:val="24"/>
        </w:rPr>
        <w:t>dnych do legalizacji pobytu i pracy cudzoziemc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w Polsce,</w:t>
      </w:r>
      <w:r w:rsidR="000F24A2" w:rsidRPr="000D198B">
        <w:rPr>
          <w:rFonts w:ascii="Aptos Narrow" w:hAnsi="Aptos Narrow"/>
          <w:sz w:val="24"/>
          <w:szCs w:val="24"/>
        </w:rPr>
        <w:t xml:space="preserve"> </w:t>
      </w:r>
      <w:r w:rsidR="000F24A2" w:rsidRPr="000D198B">
        <w:rPr>
          <w:rFonts w:ascii="Aptos Narrow" w:hAnsi="Aptos Narrow"/>
          <w:sz w:val="24"/>
          <w:szCs w:val="24"/>
        </w:rPr>
        <w:t>w tym wniosk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wizowych,</w:t>
      </w:r>
      <w:r w:rsidR="000F24A2" w:rsidRPr="000D198B">
        <w:rPr>
          <w:rFonts w:ascii="Aptos Narrow" w:hAnsi="Aptos Narrow"/>
          <w:sz w:val="24"/>
          <w:szCs w:val="24"/>
        </w:rPr>
        <w:t xml:space="preserve"> </w:t>
      </w:r>
      <w:r w:rsidR="000F24A2" w:rsidRPr="000D198B">
        <w:rPr>
          <w:rFonts w:ascii="Aptos Narrow" w:hAnsi="Aptos Narrow"/>
          <w:sz w:val="24"/>
          <w:szCs w:val="24"/>
        </w:rPr>
        <w:t>zezwole</w:t>
      </w:r>
      <w:r w:rsidR="000F24A2" w:rsidRPr="000D198B">
        <w:rPr>
          <w:rFonts w:ascii="Aptos Narrow" w:hAnsi="Aptos Narrow" w:hint="eastAsia"/>
          <w:sz w:val="24"/>
          <w:szCs w:val="24"/>
        </w:rPr>
        <w:t>ń</w:t>
      </w:r>
      <w:r w:rsidR="000F24A2" w:rsidRPr="000D198B">
        <w:rPr>
          <w:rFonts w:ascii="Aptos Narrow" w:hAnsi="Aptos Narrow"/>
          <w:sz w:val="24"/>
          <w:szCs w:val="24"/>
        </w:rPr>
        <w:t xml:space="preserve"> na prac</w:t>
      </w:r>
      <w:r w:rsidR="000F24A2" w:rsidRPr="000D198B">
        <w:rPr>
          <w:rFonts w:ascii="Aptos Narrow" w:hAnsi="Aptos Narrow" w:hint="eastAsia"/>
          <w:sz w:val="24"/>
          <w:szCs w:val="24"/>
        </w:rPr>
        <w:t>ę</w:t>
      </w:r>
      <w:r w:rsidR="000F24A2" w:rsidRPr="000D198B">
        <w:rPr>
          <w:rFonts w:ascii="Aptos Narrow" w:hAnsi="Aptos Narrow"/>
          <w:sz w:val="24"/>
          <w:szCs w:val="24"/>
        </w:rPr>
        <w:t xml:space="preserve"> oraz kart pobytu;</w:t>
      </w:r>
    </w:p>
    <w:p w14:paraId="5189D43D" w14:textId="14F56125" w:rsidR="000F24A2" w:rsidRPr="000D198B" w:rsidRDefault="005009B9" w:rsidP="005009B9">
      <w:pPr>
        <w:pStyle w:val="Akapitzlist"/>
        <w:numPr>
          <w:ilvl w:val="0"/>
          <w:numId w:val="40"/>
        </w:numPr>
        <w:spacing w:after="0"/>
        <w:ind w:left="757"/>
        <w:rPr>
          <w:rFonts w:ascii="Aptos Narrow" w:hAnsi="Aptos Narrow"/>
          <w:sz w:val="24"/>
          <w:szCs w:val="24"/>
        </w:rPr>
      </w:pPr>
      <w:r>
        <w:rPr>
          <w:rFonts w:ascii="Aptos Narrow" w:hAnsi="Aptos Narrow"/>
          <w:sz w:val="24"/>
          <w:szCs w:val="24"/>
        </w:rPr>
        <w:t>p</w:t>
      </w:r>
      <w:r w:rsidR="000F24A2" w:rsidRPr="000D198B">
        <w:rPr>
          <w:rFonts w:ascii="Aptos Narrow" w:hAnsi="Aptos Narrow"/>
          <w:sz w:val="24"/>
          <w:szCs w:val="24"/>
        </w:rPr>
        <w:t>rawa i obowi</w:t>
      </w:r>
      <w:r w:rsidR="000F24A2" w:rsidRPr="000D198B">
        <w:rPr>
          <w:rFonts w:ascii="Aptos Narrow" w:hAnsi="Aptos Narrow" w:hint="eastAsia"/>
          <w:sz w:val="24"/>
          <w:szCs w:val="24"/>
        </w:rPr>
        <w:t>ą</w:t>
      </w:r>
      <w:r w:rsidR="000F24A2" w:rsidRPr="000D198B">
        <w:rPr>
          <w:rFonts w:ascii="Aptos Narrow" w:hAnsi="Aptos Narrow"/>
          <w:sz w:val="24"/>
          <w:szCs w:val="24"/>
        </w:rPr>
        <w:t>zki pracodawcy:</w:t>
      </w:r>
      <w:r w:rsidR="000F24A2" w:rsidRPr="000D198B">
        <w:rPr>
          <w:rFonts w:ascii="Aptos Narrow" w:hAnsi="Aptos Narrow"/>
          <w:sz w:val="24"/>
          <w:szCs w:val="24"/>
        </w:rPr>
        <w:t xml:space="preserve"> </w:t>
      </w:r>
      <w:r w:rsidR="000F24A2" w:rsidRPr="000D198B">
        <w:rPr>
          <w:rFonts w:ascii="Aptos Narrow" w:hAnsi="Aptos Narrow"/>
          <w:sz w:val="24"/>
          <w:szCs w:val="24"/>
        </w:rPr>
        <w:t>wyja</w:t>
      </w:r>
      <w:r w:rsidR="000F24A2" w:rsidRPr="000D198B">
        <w:rPr>
          <w:rFonts w:ascii="Aptos Narrow" w:hAnsi="Aptos Narrow" w:hint="eastAsia"/>
          <w:sz w:val="24"/>
          <w:szCs w:val="24"/>
        </w:rPr>
        <w:t>ś</w:t>
      </w:r>
      <w:r w:rsidR="000F24A2" w:rsidRPr="000D198B">
        <w:rPr>
          <w:rFonts w:ascii="Aptos Narrow" w:hAnsi="Aptos Narrow"/>
          <w:sz w:val="24"/>
          <w:szCs w:val="24"/>
        </w:rPr>
        <w:t>nienie praw i obowi</w:t>
      </w:r>
      <w:r w:rsidR="000F24A2" w:rsidRPr="000D198B">
        <w:rPr>
          <w:rFonts w:ascii="Aptos Narrow" w:hAnsi="Aptos Narrow" w:hint="eastAsia"/>
          <w:sz w:val="24"/>
          <w:szCs w:val="24"/>
        </w:rPr>
        <w:t>ą</w:t>
      </w:r>
      <w:r w:rsidR="000F24A2" w:rsidRPr="000D198B">
        <w:rPr>
          <w:rFonts w:ascii="Aptos Narrow" w:hAnsi="Aptos Narrow"/>
          <w:sz w:val="24"/>
          <w:szCs w:val="24"/>
        </w:rPr>
        <w:t>zk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pracodawcy zatrudniaj</w:t>
      </w:r>
      <w:r w:rsidR="000F24A2" w:rsidRPr="000D198B">
        <w:rPr>
          <w:rFonts w:ascii="Aptos Narrow" w:hAnsi="Aptos Narrow"/>
          <w:sz w:val="24"/>
          <w:szCs w:val="24"/>
        </w:rPr>
        <w:t xml:space="preserve">ących </w:t>
      </w:r>
      <w:r w:rsidR="000F24A2" w:rsidRPr="000D198B">
        <w:rPr>
          <w:rFonts w:ascii="Aptos Narrow" w:hAnsi="Aptos Narrow"/>
          <w:sz w:val="24"/>
          <w:szCs w:val="24"/>
        </w:rPr>
        <w:t>cudzoziemc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w Polsce,</w:t>
      </w:r>
      <w:r w:rsidR="000F24A2" w:rsidRPr="000D198B">
        <w:rPr>
          <w:rFonts w:ascii="Aptos Narrow" w:hAnsi="Aptos Narrow"/>
          <w:sz w:val="24"/>
          <w:szCs w:val="24"/>
        </w:rPr>
        <w:t xml:space="preserve"> </w:t>
      </w:r>
      <w:r w:rsidR="000F24A2" w:rsidRPr="000D198B">
        <w:rPr>
          <w:rFonts w:ascii="Aptos Narrow" w:hAnsi="Aptos Narrow"/>
          <w:sz w:val="24"/>
          <w:szCs w:val="24"/>
        </w:rPr>
        <w:t>w tym obowi</w:t>
      </w:r>
      <w:r w:rsidR="000F24A2" w:rsidRPr="000D198B">
        <w:rPr>
          <w:rFonts w:ascii="Aptos Narrow" w:hAnsi="Aptos Narrow" w:hint="eastAsia"/>
          <w:sz w:val="24"/>
          <w:szCs w:val="24"/>
        </w:rPr>
        <w:t>ą</w:t>
      </w:r>
      <w:r w:rsidR="000F24A2" w:rsidRPr="000D198B">
        <w:rPr>
          <w:rFonts w:ascii="Aptos Narrow" w:hAnsi="Aptos Narrow"/>
          <w:sz w:val="24"/>
          <w:szCs w:val="24"/>
        </w:rPr>
        <w:t>zk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wobec organ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administr</w:t>
      </w:r>
      <w:r w:rsidR="000F24A2" w:rsidRPr="000D198B">
        <w:rPr>
          <w:rFonts w:ascii="Aptos Narrow" w:hAnsi="Aptos Narrow"/>
          <w:sz w:val="24"/>
          <w:szCs w:val="24"/>
        </w:rPr>
        <w:t xml:space="preserve">acji </w:t>
      </w:r>
      <w:r w:rsidR="000F24A2" w:rsidRPr="000D198B">
        <w:rPr>
          <w:rFonts w:ascii="Aptos Narrow" w:hAnsi="Aptos Narrow"/>
          <w:sz w:val="24"/>
          <w:szCs w:val="24"/>
        </w:rPr>
        <w:t>publicznej oraz praw pracownik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cudzoziemskich;</w:t>
      </w:r>
    </w:p>
    <w:p w14:paraId="2FA012DC" w14:textId="21EEBC2F" w:rsidR="000F24A2" w:rsidRPr="000D198B" w:rsidRDefault="005009B9" w:rsidP="005009B9">
      <w:pPr>
        <w:pStyle w:val="Akapitzlist"/>
        <w:numPr>
          <w:ilvl w:val="0"/>
          <w:numId w:val="40"/>
        </w:numPr>
        <w:spacing w:after="0"/>
        <w:ind w:left="757"/>
        <w:rPr>
          <w:rFonts w:ascii="Aptos Narrow" w:hAnsi="Aptos Narrow"/>
          <w:sz w:val="24"/>
          <w:szCs w:val="24"/>
        </w:rPr>
      </w:pPr>
      <w:r>
        <w:rPr>
          <w:rFonts w:ascii="Aptos Narrow" w:hAnsi="Aptos Narrow"/>
          <w:sz w:val="24"/>
          <w:szCs w:val="24"/>
        </w:rPr>
        <w:t>z</w:t>
      </w:r>
      <w:r w:rsidR="000F24A2" w:rsidRPr="000D198B">
        <w:rPr>
          <w:rFonts w:ascii="Aptos Narrow" w:hAnsi="Aptos Narrow"/>
          <w:sz w:val="24"/>
          <w:szCs w:val="24"/>
        </w:rPr>
        <w:t xml:space="preserve">budowanie </w:t>
      </w:r>
      <w:r w:rsidR="000F24A2" w:rsidRPr="000D198B">
        <w:rPr>
          <w:rFonts w:ascii="Aptos Narrow" w:hAnsi="Aptos Narrow" w:hint="eastAsia"/>
          <w:sz w:val="24"/>
          <w:szCs w:val="24"/>
        </w:rPr>
        <w:t>ś</w:t>
      </w:r>
      <w:r w:rsidR="000F24A2" w:rsidRPr="000D198B">
        <w:rPr>
          <w:rFonts w:ascii="Aptos Narrow" w:hAnsi="Aptos Narrow"/>
          <w:sz w:val="24"/>
          <w:szCs w:val="24"/>
        </w:rPr>
        <w:t>wiadomo</w:t>
      </w:r>
      <w:r w:rsidR="000F24A2" w:rsidRPr="000D198B">
        <w:rPr>
          <w:rFonts w:ascii="Aptos Narrow" w:hAnsi="Aptos Narrow" w:hint="eastAsia"/>
          <w:sz w:val="24"/>
          <w:szCs w:val="24"/>
        </w:rPr>
        <w:t>ś</w:t>
      </w:r>
      <w:r w:rsidR="000F24A2" w:rsidRPr="000D198B">
        <w:rPr>
          <w:rFonts w:ascii="Aptos Narrow" w:hAnsi="Aptos Narrow"/>
          <w:sz w:val="24"/>
          <w:szCs w:val="24"/>
        </w:rPr>
        <w:t>ci r</w:t>
      </w:r>
      <w:r w:rsidR="000F24A2" w:rsidRPr="000D198B">
        <w:rPr>
          <w:rFonts w:ascii="Aptos Narrow" w:hAnsi="Aptos Narrow" w:hint="eastAsia"/>
          <w:sz w:val="24"/>
          <w:szCs w:val="24"/>
        </w:rPr>
        <w:t>óż</w:t>
      </w:r>
      <w:r w:rsidR="000F24A2" w:rsidRPr="000D198B">
        <w:rPr>
          <w:rFonts w:ascii="Aptos Narrow" w:hAnsi="Aptos Narrow"/>
          <w:sz w:val="24"/>
          <w:szCs w:val="24"/>
        </w:rPr>
        <w:t>nic kulturowych i przygotow</w:t>
      </w:r>
      <w:r w:rsidR="000F24A2" w:rsidRPr="000D198B">
        <w:rPr>
          <w:rFonts w:ascii="Aptos Narrow" w:hAnsi="Aptos Narrow"/>
          <w:sz w:val="24"/>
          <w:szCs w:val="24"/>
        </w:rPr>
        <w:t xml:space="preserve">anie </w:t>
      </w:r>
      <w:r w:rsidR="000F24A2" w:rsidRPr="000D198B">
        <w:rPr>
          <w:rFonts w:ascii="Aptos Narrow" w:hAnsi="Aptos Narrow"/>
          <w:sz w:val="24"/>
          <w:szCs w:val="24"/>
        </w:rPr>
        <w:t>uczestnik</w:t>
      </w:r>
      <w:r w:rsidR="000F24A2" w:rsidRPr="000D198B">
        <w:rPr>
          <w:rFonts w:ascii="Aptos Narrow" w:hAnsi="Aptos Narrow" w:hint="eastAsia"/>
          <w:sz w:val="24"/>
          <w:szCs w:val="24"/>
        </w:rPr>
        <w:t>ó</w:t>
      </w:r>
      <w:r w:rsidR="000F24A2" w:rsidRPr="000D198B">
        <w:rPr>
          <w:rFonts w:ascii="Aptos Narrow" w:hAnsi="Aptos Narrow"/>
          <w:sz w:val="24"/>
          <w:szCs w:val="24"/>
        </w:rPr>
        <w:t>w do wsp</w:t>
      </w:r>
      <w:r w:rsidR="000F24A2" w:rsidRPr="000D198B">
        <w:rPr>
          <w:rFonts w:ascii="Aptos Narrow" w:hAnsi="Aptos Narrow" w:hint="eastAsia"/>
          <w:sz w:val="24"/>
          <w:szCs w:val="24"/>
        </w:rPr>
        <w:t>ół</w:t>
      </w:r>
      <w:r w:rsidR="000F24A2" w:rsidRPr="000D198B">
        <w:rPr>
          <w:rFonts w:ascii="Aptos Narrow" w:hAnsi="Aptos Narrow"/>
          <w:sz w:val="24"/>
          <w:szCs w:val="24"/>
        </w:rPr>
        <w:t>pracy z cudzoziemcami</w:t>
      </w:r>
      <w:r w:rsidR="000F24A2" w:rsidRPr="000D198B">
        <w:rPr>
          <w:rFonts w:ascii="Aptos Narrow" w:hAnsi="Aptos Narrow"/>
          <w:sz w:val="24"/>
          <w:szCs w:val="24"/>
        </w:rPr>
        <w:t xml:space="preserve"> </w:t>
      </w:r>
      <w:r w:rsidR="000F24A2" w:rsidRPr="000D198B">
        <w:rPr>
          <w:rFonts w:ascii="Aptos Narrow" w:hAnsi="Aptos Narrow"/>
          <w:sz w:val="24"/>
          <w:szCs w:val="24"/>
        </w:rPr>
        <w:t>(w zespo</w:t>
      </w:r>
      <w:r w:rsidR="000F24A2" w:rsidRPr="000D198B">
        <w:rPr>
          <w:rFonts w:ascii="Aptos Narrow" w:hAnsi="Aptos Narrow" w:hint="eastAsia"/>
          <w:sz w:val="24"/>
          <w:szCs w:val="24"/>
        </w:rPr>
        <w:t>ł</w:t>
      </w:r>
      <w:r w:rsidR="000F24A2" w:rsidRPr="000D198B">
        <w:rPr>
          <w:rFonts w:ascii="Aptos Narrow" w:hAnsi="Aptos Narrow"/>
          <w:sz w:val="24"/>
          <w:szCs w:val="24"/>
        </w:rPr>
        <w:t>ach wielokulturowych itp.);</w:t>
      </w:r>
    </w:p>
    <w:p w14:paraId="2B004E93" w14:textId="0B3238B4" w:rsidR="000F24A2" w:rsidRPr="000D198B" w:rsidRDefault="005009B9" w:rsidP="005009B9">
      <w:pPr>
        <w:pStyle w:val="Akapitzlist"/>
        <w:numPr>
          <w:ilvl w:val="0"/>
          <w:numId w:val="40"/>
        </w:numPr>
        <w:spacing w:after="0"/>
        <w:ind w:left="757"/>
        <w:rPr>
          <w:rFonts w:ascii="Aptos Narrow" w:hAnsi="Aptos Narrow"/>
          <w:sz w:val="24"/>
          <w:szCs w:val="24"/>
        </w:rPr>
      </w:pPr>
      <w:r>
        <w:rPr>
          <w:rFonts w:ascii="Aptos Narrow" w:hAnsi="Aptos Narrow"/>
          <w:sz w:val="24"/>
          <w:szCs w:val="24"/>
        </w:rPr>
        <w:t>z</w:t>
      </w:r>
      <w:r w:rsidR="000F24A2" w:rsidRPr="000D198B">
        <w:rPr>
          <w:rFonts w:ascii="Aptos Narrow" w:hAnsi="Aptos Narrow"/>
          <w:sz w:val="24"/>
          <w:szCs w:val="24"/>
        </w:rPr>
        <w:t>integrowanie zespo</w:t>
      </w:r>
      <w:r w:rsidR="000F24A2" w:rsidRPr="000D198B">
        <w:rPr>
          <w:rFonts w:ascii="Aptos Narrow" w:hAnsi="Aptos Narrow" w:hint="eastAsia"/>
          <w:sz w:val="24"/>
          <w:szCs w:val="24"/>
        </w:rPr>
        <w:t>ł</w:t>
      </w:r>
      <w:r w:rsidR="000F24A2" w:rsidRPr="000D198B">
        <w:rPr>
          <w:rFonts w:ascii="Aptos Narrow" w:hAnsi="Aptos Narrow"/>
          <w:sz w:val="24"/>
          <w:szCs w:val="24"/>
        </w:rPr>
        <w:t>u mi</w:t>
      </w:r>
      <w:r w:rsidR="000F24A2" w:rsidRPr="000D198B">
        <w:rPr>
          <w:rFonts w:ascii="Aptos Narrow" w:hAnsi="Aptos Narrow" w:hint="eastAsia"/>
          <w:sz w:val="24"/>
          <w:szCs w:val="24"/>
        </w:rPr>
        <w:t>ę</w:t>
      </w:r>
      <w:r w:rsidR="000F24A2" w:rsidRPr="000D198B">
        <w:rPr>
          <w:rFonts w:ascii="Aptos Narrow" w:hAnsi="Aptos Narrow"/>
          <w:sz w:val="24"/>
          <w:szCs w:val="24"/>
        </w:rPr>
        <w:t>dzynarodowego i wypracow</w:t>
      </w:r>
      <w:r w:rsidR="000F24A2" w:rsidRPr="000D198B">
        <w:rPr>
          <w:rFonts w:ascii="Aptos Narrow" w:hAnsi="Aptos Narrow"/>
          <w:sz w:val="24"/>
          <w:szCs w:val="24"/>
        </w:rPr>
        <w:t xml:space="preserve">anie </w:t>
      </w:r>
      <w:r w:rsidR="000F24A2" w:rsidRPr="000D198B">
        <w:rPr>
          <w:rFonts w:ascii="Aptos Narrow" w:hAnsi="Aptos Narrow"/>
          <w:sz w:val="24"/>
          <w:szCs w:val="24"/>
        </w:rPr>
        <w:t>zasad</w:t>
      </w:r>
      <w:r w:rsidR="000F24A2" w:rsidRPr="000D198B">
        <w:rPr>
          <w:rFonts w:ascii="Aptos Narrow" w:hAnsi="Aptos Narrow"/>
          <w:sz w:val="24"/>
          <w:szCs w:val="24"/>
        </w:rPr>
        <w:t xml:space="preserve"> </w:t>
      </w:r>
      <w:r w:rsidR="000F24A2" w:rsidRPr="000D198B">
        <w:rPr>
          <w:rFonts w:ascii="Aptos Narrow" w:hAnsi="Aptos Narrow"/>
          <w:sz w:val="24"/>
          <w:szCs w:val="24"/>
        </w:rPr>
        <w:t>/</w:t>
      </w:r>
      <w:r w:rsidR="000F24A2" w:rsidRPr="000D198B">
        <w:rPr>
          <w:rFonts w:ascii="Aptos Narrow" w:hAnsi="Aptos Narrow"/>
          <w:sz w:val="24"/>
          <w:szCs w:val="24"/>
        </w:rPr>
        <w:t xml:space="preserve"> </w:t>
      </w:r>
      <w:r w:rsidR="000F24A2" w:rsidRPr="000D198B">
        <w:rPr>
          <w:rFonts w:ascii="Aptos Narrow" w:hAnsi="Aptos Narrow"/>
          <w:sz w:val="24"/>
          <w:szCs w:val="24"/>
        </w:rPr>
        <w:t>zachowa</w:t>
      </w:r>
      <w:r w:rsidR="000F24A2" w:rsidRPr="000D198B">
        <w:rPr>
          <w:rFonts w:ascii="Aptos Narrow" w:hAnsi="Aptos Narrow" w:hint="eastAsia"/>
          <w:sz w:val="24"/>
          <w:szCs w:val="24"/>
        </w:rPr>
        <w:t>ń</w:t>
      </w:r>
      <w:r w:rsidR="000F24A2" w:rsidRPr="000D198B">
        <w:rPr>
          <w:rFonts w:ascii="Aptos Narrow" w:hAnsi="Aptos Narrow"/>
          <w:sz w:val="24"/>
          <w:szCs w:val="24"/>
        </w:rPr>
        <w:t xml:space="preserve"> u</w:t>
      </w:r>
      <w:r w:rsidR="000F24A2" w:rsidRPr="000D198B">
        <w:rPr>
          <w:rFonts w:ascii="Aptos Narrow" w:hAnsi="Aptos Narrow" w:hint="eastAsia"/>
          <w:sz w:val="24"/>
          <w:szCs w:val="24"/>
        </w:rPr>
        <w:t>ł</w:t>
      </w:r>
      <w:r w:rsidR="000F24A2" w:rsidRPr="000D198B">
        <w:rPr>
          <w:rFonts w:ascii="Aptos Narrow" w:hAnsi="Aptos Narrow"/>
          <w:sz w:val="24"/>
          <w:szCs w:val="24"/>
        </w:rPr>
        <w:t>atwiaj</w:t>
      </w:r>
      <w:r w:rsidR="000F24A2" w:rsidRPr="000D198B">
        <w:rPr>
          <w:rFonts w:ascii="Aptos Narrow" w:hAnsi="Aptos Narrow"/>
          <w:sz w:val="24"/>
          <w:szCs w:val="24"/>
        </w:rPr>
        <w:t xml:space="preserve">ących </w:t>
      </w:r>
      <w:r w:rsidR="000F24A2" w:rsidRPr="000D198B">
        <w:rPr>
          <w:rFonts w:ascii="Aptos Narrow" w:hAnsi="Aptos Narrow"/>
          <w:sz w:val="24"/>
          <w:szCs w:val="24"/>
        </w:rPr>
        <w:t>komunikacj</w:t>
      </w:r>
      <w:r w:rsidR="000F24A2" w:rsidRPr="000D198B">
        <w:rPr>
          <w:rFonts w:ascii="Aptos Narrow" w:hAnsi="Aptos Narrow" w:hint="eastAsia"/>
          <w:sz w:val="24"/>
          <w:szCs w:val="24"/>
        </w:rPr>
        <w:t>ę</w:t>
      </w:r>
      <w:r w:rsidR="000F24A2" w:rsidRPr="000D198B">
        <w:rPr>
          <w:rFonts w:ascii="Aptos Narrow" w:hAnsi="Aptos Narrow"/>
          <w:sz w:val="24"/>
          <w:szCs w:val="24"/>
        </w:rPr>
        <w:t xml:space="preserve"> i wsp</w:t>
      </w:r>
      <w:r w:rsidR="000F24A2" w:rsidRPr="000D198B">
        <w:rPr>
          <w:rFonts w:ascii="Aptos Narrow" w:hAnsi="Aptos Narrow" w:hint="eastAsia"/>
          <w:sz w:val="24"/>
          <w:szCs w:val="24"/>
        </w:rPr>
        <w:t>ół</w:t>
      </w:r>
      <w:r w:rsidR="000F24A2" w:rsidRPr="000D198B">
        <w:rPr>
          <w:rFonts w:ascii="Aptos Narrow" w:hAnsi="Aptos Narrow"/>
          <w:sz w:val="24"/>
          <w:szCs w:val="24"/>
        </w:rPr>
        <w:t>prac</w:t>
      </w:r>
      <w:r w:rsidR="000F24A2" w:rsidRPr="000D198B">
        <w:rPr>
          <w:rFonts w:ascii="Aptos Narrow" w:hAnsi="Aptos Narrow" w:hint="eastAsia"/>
          <w:sz w:val="24"/>
          <w:szCs w:val="24"/>
        </w:rPr>
        <w:t>ę</w:t>
      </w:r>
      <w:r w:rsidR="000F24A2" w:rsidRPr="000D198B">
        <w:rPr>
          <w:rFonts w:ascii="Aptos Narrow" w:hAnsi="Aptos Narrow"/>
          <w:sz w:val="24"/>
          <w:szCs w:val="24"/>
        </w:rPr>
        <w:t xml:space="preserve"> w tym zespole;</w:t>
      </w:r>
    </w:p>
    <w:p w14:paraId="45D33046" w14:textId="052CE490" w:rsidR="000F24A2" w:rsidRPr="005009B9" w:rsidRDefault="005009B9" w:rsidP="005009B9">
      <w:pPr>
        <w:pStyle w:val="Akapitzlist"/>
        <w:numPr>
          <w:ilvl w:val="0"/>
          <w:numId w:val="40"/>
        </w:numPr>
        <w:spacing w:after="0"/>
        <w:ind w:left="757"/>
        <w:rPr>
          <w:rFonts w:ascii="Aptos Narrow" w:hAnsi="Aptos Narrow"/>
          <w:spacing w:val="-2"/>
          <w:sz w:val="24"/>
          <w:szCs w:val="24"/>
        </w:rPr>
      </w:pPr>
      <w:r w:rsidRPr="005009B9">
        <w:rPr>
          <w:rFonts w:ascii="Aptos Narrow" w:hAnsi="Aptos Narrow"/>
          <w:spacing w:val="-2"/>
          <w:sz w:val="24"/>
          <w:szCs w:val="24"/>
        </w:rPr>
        <w:t>p</w:t>
      </w:r>
      <w:r w:rsidR="000F24A2" w:rsidRPr="005009B9">
        <w:rPr>
          <w:rFonts w:ascii="Aptos Narrow" w:hAnsi="Aptos Narrow"/>
          <w:spacing w:val="-2"/>
          <w:sz w:val="24"/>
          <w:szCs w:val="24"/>
        </w:rPr>
        <w:t>oznanie zapis</w:t>
      </w:r>
      <w:r w:rsidR="000F24A2" w:rsidRPr="005009B9">
        <w:rPr>
          <w:rFonts w:ascii="Aptos Narrow" w:hAnsi="Aptos Narrow" w:hint="eastAsia"/>
          <w:spacing w:val="-2"/>
          <w:sz w:val="24"/>
          <w:szCs w:val="24"/>
        </w:rPr>
        <w:t>ó</w:t>
      </w:r>
      <w:r w:rsidR="000F24A2" w:rsidRPr="005009B9">
        <w:rPr>
          <w:rFonts w:ascii="Aptos Narrow" w:hAnsi="Aptos Narrow"/>
          <w:spacing w:val="-2"/>
          <w:sz w:val="24"/>
          <w:szCs w:val="24"/>
        </w:rPr>
        <w:t>w prawnych oraz praktycznych narz</w:t>
      </w:r>
      <w:r w:rsidR="000F24A2" w:rsidRPr="005009B9">
        <w:rPr>
          <w:rFonts w:ascii="Aptos Narrow" w:hAnsi="Aptos Narrow" w:hint="eastAsia"/>
          <w:spacing w:val="-2"/>
          <w:sz w:val="24"/>
          <w:szCs w:val="24"/>
        </w:rPr>
        <w:t>ę</w:t>
      </w:r>
      <w:r w:rsidR="000F24A2" w:rsidRPr="005009B9">
        <w:rPr>
          <w:rFonts w:ascii="Aptos Narrow" w:hAnsi="Aptos Narrow"/>
          <w:spacing w:val="-2"/>
          <w:sz w:val="24"/>
          <w:szCs w:val="24"/>
        </w:rPr>
        <w:t>dzi przeciwdzia</w:t>
      </w:r>
      <w:r w:rsidR="000F24A2" w:rsidRPr="005009B9">
        <w:rPr>
          <w:rFonts w:ascii="Aptos Narrow" w:hAnsi="Aptos Narrow" w:hint="eastAsia"/>
          <w:spacing w:val="-2"/>
          <w:sz w:val="24"/>
          <w:szCs w:val="24"/>
        </w:rPr>
        <w:t>ł</w:t>
      </w:r>
      <w:r w:rsidR="000F24A2" w:rsidRPr="005009B9">
        <w:rPr>
          <w:rFonts w:ascii="Aptos Narrow" w:hAnsi="Aptos Narrow"/>
          <w:spacing w:val="-2"/>
          <w:sz w:val="24"/>
          <w:szCs w:val="24"/>
        </w:rPr>
        <w:t xml:space="preserve">ania </w:t>
      </w:r>
      <w:r w:rsidR="000F24A2" w:rsidRPr="005009B9">
        <w:rPr>
          <w:rFonts w:ascii="Aptos Narrow" w:hAnsi="Aptos Narrow"/>
          <w:spacing w:val="-2"/>
          <w:sz w:val="24"/>
          <w:szCs w:val="24"/>
        </w:rPr>
        <w:t>dyskryminacji.</w:t>
      </w:r>
    </w:p>
    <w:p w14:paraId="1F592782" w14:textId="4B8471A4" w:rsidR="000F24A2" w:rsidRPr="000D198B" w:rsidRDefault="000F24A2" w:rsidP="000D198B">
      <w:p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Podczas zaj</w:t>
      </w:r>
      <w:r w:rsidRPr="000D198B">
        <w:rPr>
          <w:rFonts w:ascii="Aptos Narrow" w:hAnsi="Aptos Narrow"/>
          <w:sz w:val="24"/>
          <w:szCs w:val="24"/>
        </w:rPr>
        <w:t xml:space="preserve">ęć </w:t>
      </w:r>
      <w:r w:rsidRPr="000D198B">
        <w:rPr>
          <w:rFonts w:ascii="Aptos Narrow" w:hAnsi="Aptos Narrow"/>
          <w:sz w:val="24"/>
          <w:szCs w:val="24"/>
        </w:rPr>
        <w:t>zostanie dodatkowo om</w:t>
      </w:r>
      <w:r w:rsidRPr="000D198B">
        <w:rPr>
          <w:rFonts w:ascii="Aptos Narrow" w:hAnsi="Aptos Narrow" w:hint="eastAsia"/>
          <w:sz w:val="24"/>
          <w:szCs w:val="24"/>
        </w:rPr>
        <w:t>ó</w:t>
      </w:r>
      <w:r w:rsidRPr="000D198B">
        <w:rPr>
          <w:rFonts w:ascii="Aptos Narrow" w:hAnsi="Aptos Narrow"/>
          <w:sz w:val="24"/>
          <w:szCs w:val="24"/>
        </w:rPr>
        <w:t>w</w:t>
      </w:r>
      <w:r w:rsidRPr="000D198B">
        <w:rPr>
          <w:rFonts w:ascii="Aptos Narrow" w:hAnsi="Aptos Narrow"/>
          <w:sz w:val="24"/>
          <w:szCs w:val="24"/>
        </w:rPr>
        <w:t xml:space="preserve">iona </w:t>
      </w:r>
      <w:r w:rsidRPr="000D198B">
        <w:rPr>
          <w:rFonts w:ascii="Aptos Narrow" w:hAnsi="Aptos Narrow"/>
          <w:sz w:val="24"/>
          <w:szCs w:val="24"/>
        </w:rPr>
        <w:t>kwestia ochr</w:t>
      </w:r>
      <w:r w:rsidRPr="000D198B">
        <w:rPr>
          <w:rFonts w:ascii="Aptos Narrow" w:hAnsi="Aptos Narrow"/>
          <w:sz w:val="24"/>
          <w:szCs w:val="24"/>
        </w:rPr>
        <w:t xml:space="preserve">ony </w:t>
      </w:r>
      <w:r w:rsidRPr="000D198B">
        <w:rPr>
          <w:rFonts w:ascii="Aptos Narrow" w:hAnsi="Aptos Narrow" w:hint="eastAsia"/>
          <w:sz w:val="24"/>
          <w:szCs w:val="24"/>
        </w:rPr>
        <w:t>ś</w:t>
      </w:r>
      <w:r w:rsidRPr="000D198B">
        <w:rPr>
          <w:rFonts w:ascii="Aptos Narrow" w:hAnsi="Aptos Narrow"/>
          <w:sz w:val="24"/>
          <w:szCs w:val="24"/>
        </w:rPr>
        <w:t>rodow</w:t>
      </w:r>
      <w:r w:rsidRPr="000D198B">
        <w:rPr>
          <w:rFonts w:ascii="Aptos Narrow" w:hAnsi="Aptos Narrow"/>
          <w:sz w:val="24"/>
          <w:szCs w:val="24"/>
        </w:rPr>
        <w:t>iska</w:t>
      </w:r>
      <w:r w:rsidRPr="000D198B">
        <w:rPr>
          <w:rFonts w:ascii="Aptos Narrow" w:hAnsi="Aptos Narrow"/>
          <w:sz w:val="24"/>
          <w:szCs w:val="24"/>
        </w:rPr>
        <w:t>,</w:t>
      </w:r>
      <w:r w:rsidRPr="000D198B">
        <w:rPr>
          <w:rFonts w:ascii="Aptos Narrow" w:hAnsi="Aptos Narrow"/>
          <w:sz w:val="24"/>
          <w:szCs w:val="24"/>
        </w:rPr>
        <w:t xml:space="preserve"> </w:t>
      </w:r>
      <w:r w:rsidRPr="000D198B">
        <w:rPr>
          <w:rFonts w:ascii="Aptos Narrow" w:hAnsi="Aptos Narrow"/>
          <w:sz w:val="24"/>
          <w:szCs w:val="24"/>
        </w:rPr>
        <w:t>Karty Praw Podst</w:t>
      </w:r>
      <w:r w:rsidRPr="000D198B">
        <w:rPr>
          <w:rFonts w:ascii="Aptos Narrow" w:hAnsi="Aptos Narrow"/>
          <w:sz w:val="24"/>
          <w:szCs w:val="24"/>
        </w:rPr>
        <w:t xml:space="preserve">awowych </w:t>
      </w:r>
      <w:r w:rsidRPr="000D198B">
        <w:rPr>
          <w:rFonts w:ascii="Aptos Narrow" w:hAnsi="Aptos Narrow"/>
          <w:sz w:val="24"/>
          <w:szCs w:val="24"/>
        </w:rPr>
        <w:t>UE,</w:t>
      </w:r>
      <w:r w:rsidRPr="000D198B">
        <w:rPr>
          <w:rFonts w:ascii="Aptos Narrow" w:hAnsi="Aptos Narrow"/>
          <w:sz w:val="24"/>
          <w:szCs w:val="24"/>
        </w:rPr>
        <w:t xml:space="preserve"> </w:t>
      </w:r>
      <w:r w:rsidRPr="000D198B">
        <w:rPr>
          <w:rFonts w:ascii="Aptos Narrow" w:hAnsi="Aptos Narrow"/>
          <w:sz w:val="24"/>
          <w:szCs w:val="24"/>
        </w:rPr>
        <w:t>stosow</w:t>
      </w:r>
      <w:r w:rsidRPr="000D198B">
        <w:rPr>
          <w:rFonts w:ascii="Aptos Narrow" w:hAnsi="Aptos Narrow"/>
          <w:sz w:val="24"/>
          <w:szCs w:val="24"/>
        </w:rPr>
        <w:t xml:space="preserve">ania </w:t>
      </w:r>
      <w:r w:rsidRPr="000D198B">
        <w:rPr>
          <w:rFonts w:ascii="Aptos Narrow" w:hAnsi="Aptos Narrow"/>
          <w:sz w:val="24"/>
          <w:szCs w:val="24"/>
        </w:rPr>
        <w:t>zas</w:t>
      </w:r>
      <w:r w:rsidRPr="000D198B">
        <w:rPr>
          <w:rFonts w:ascii="Aptos Narrow" w:hAnsi="Aptos Narrow"/>
          <w:sz w:val="24"/>
          <w:szCs w:val="24"/>
        </w:rPr>
        <w:t xml:space="preserve">ady </w:t>
      </w:r>
      <w:r w:rsidRPr="000D198B">
        <w:rPr>
          <w:rFonts w:ascii="Aptos Narrow" w:hAnsi="Aptos Narrow"/>
          <w:sz w:val="24"/>
          <w:szCs w:val="24"/>
        </w:rPr>
        <w:t>r</w:t>
      </w:r>
      <w:r w:rsidRPr="000D198B">
        <w:rPr>
          <w:rFonts w:ascii="Aptos Narrow" w:hAnsi="Aptos Narrow" w:hint="eastAsia"/>
          <w:sz w:val="24"/>
          <w:szCs w:val="24"/>
        </w:rPr>
        <w:t>ó</w:t>
      </w:r>
      <w:r w:rsidRPr="000D198B">
        <w:rPr>
          <w:rFonts w:ascii="Aptos Narrow" w:hAnsi="Aptos Narrow"/>
          <w:sz w:val="24"/>
          <w:szCs w:val="24"/>
        </w:rPr>
        <w:t>wn</w:t>
      </w:r>
      <w:r w:rsidRPr="000D198B">
        <w:rPr>
          <w:rFonts w:ascii="Aptos Narrow" w:hAnsi="Aptos Narrow"/>
          <w:sz w:val="24"/>
          <w:szCs w:val="24"/>
        </w:rPr>
        <w:t xml:space="preserve">ości </w:t>
      </w:r>
      <w:r w:rsidRPr="000D198B">
        <w:rPr>
          <w:rFonts w:ascii="Aptos Narrow" w:hAnsi="Aptos Narrow"/>
          <w:sz w:val="24"/>
          <w:szCs w:val="24"/>
        </w:rPr>
        <w:t>szans,</w:t>
      </w:r>
      <w:r w:rsidRPr="000D198B">
        <w:rPr>
          <w:rFonts w:ascii="Aptos Narrow" w:hAnsi="Aptos Narrow"/>
          <w:sz w:val="24"/>
          <w:szCs w:val="24"/>
        </w:rPr>
        <w:t xml:space="preserve"> </w:t>
      </w:r>
      <w:r w:rsidRPr="000D198B">
        <w:rPr>
          <w:rFonts w:ascii="Aptos Narrow" w:hAnsi="Aptos Narrow"/>
          <w:sz w:val="24"/>
          <w:szCs w:val="24"/>
        </w:rPr>
        <w:t>p</w:t>
      </w:r>
      <w:r w:rsidRPr="000D198B">
        <w:rPr>
          <w:rFonts w:ascii="Aptos Narrow" w:hAnsi="Aptos Narrow" w:hint="eastAsia"/>
          <w:sz w:val="24"/>
          <w:szCs w:val="24"/>
        </w:rPr>
        <w:t>ł</w:t>
      </w:r>
      <w:r w:rsidRPr="000D198B">
        <w:rPr>
          <w:rFonts w:ascii="Aptos Narrow" w:hAnsi="Aptos Narrow"/>
          <w:sz w:val="24"/>
          <w:szCs w:val="24"/>
        </w:rPr>
        <w:t>ci i dost</w:t>
      </w:r>
      <w:r w:rsidRPr="000D198B">
        <w:rPr>
          <w:rFonts w:ascii="Aptos Narrow" w:hAnsi="Aptos Narrow" w:hint="eastAsia"/>
          <w:sz w:val="24"/>
          <w:szCs w:val="24"/>
        </w:rPr>
        <w:t>ę</w:t>
      </w:r>
      <w:r w:rsidRPr="000D198B">
        <w:rPr>
          <w:rFonts w:ascii="Aptos Narrow" w:hAnsi="Aptos Narrow"/>
          <w:sz w:val="24"/>
          <w:szCs w:val="24"/>
        </w:rPr>
        <w:t>pn</w:t>
      </w:r>
      <w:r w:rsidRPr="000D198B">
        <w:rPr>
          <w:rFonts w:ascii="Aptos Narrow" w:hAnsi="Aptos Narrow"/>
          <w:sz w:val="24"/>
          <w:szCs w:val="24"/>
        </w:rPr>
        <w:t xml:space="preserve">ości </w:t>
      </w:r>
      <w:r w:rsidRPr="000D198B">
        <w:rPr>
          <w:rFonts w:ascii="Aptos Narrow" w:hAnsi="Aptos Narrow"/>
          <w:sz w:val="24"/>
          <w:szCs w:val="24"/>
        </w:rPr>
        <w:t>dla</w:t>
      </w:r>
      <w:r w:rsidRPr="000D198B">
        <w:rPr>
          <w:rFonts w:ascii="Aptos Narrow" w:hAnsi="Aptos Narrow"/>
          <w:sz w:val="24"/>
          <w:szCs w:val="24"/>
        </w:rPr>
        <w:t xml:space="preserve"> osób z niepełnosprawnościami</w:t>
      </w:r>
      <w:r w:rsidRPr="000D198B">
        <w:rPr>
          <w:rFonts w:ascii="Aptos Narrow" w:hAnsi="Aptos Narrow"/>
          <w:sz w:val="24"/>
          <w:szCs w:val="24"/>
        </w:rPr>
        <w:t xml:space="preserve"> oraz stosow</w:t>
      </w:r>
      <w:r w:rsidRPr="000D198B">
        <w:rPr>
          <w:rFonts w:ascii="Aptos Narrow" w:hAnsi="Aptos Narrow"/>
          <w:sz w:val="24"/>
          <w:szCs w:val="24"/>
        </w:rPr>
        <w:t xml:space="preserve">anie </w:t>
      </w:r>
      <w:r w:rsidRPr="000D198B">
        <w:rPr>
          <w:rFonts w:ascii="Aptos Narrow" w:hAnsi="Aptos Narrow"/>
          <w:sz w:val="24"/>
          <w:szCs w:val="24"/>
        </w:rPr>
        <w:t>zas</w:t>
      </w:r>
      <w:r w:rsidRPr="000D198B">
        <w:rPr>
          <w:rFonts w:ascii="Aptos Narrow" w:hAnsi="Aptos Narrow"/>
          <w:sz w:val="24"/>
          <w:szCs w:val="24"/>
        </w:rPr>
        <w:t xml:space="preserve">ady </w:t>
      </w:r>
      <w:r w:rsidRPr="000D198B">
        <w:rPr>
          <w:rFonts w:ascii="Aptos Narrow" w:hAnsi="Aptos Narrow"/>
          <w:sz w:val="24"/>
          <w:szCs w:val="24"/>
        </w:rPr>
        <w:t>uniwers</w:t>
      </w:r>
      <w:r w:rsidRPr="000D198B">
        <w:rPr>
          <w:rFonts w:ascii="Aptos Narrow" w:hAnsi="Aptos Narrow"/>
          <w:sz w:val="24"/>
          <w:szCs w:val="24"/>
        </w:rPr>
        <w:t xml:space="preserve">alnego </w:t>
      </w:r>
      <w:r w:rsidRPr="000D198B">
        <w:rPr>
          <w:rFonts w:ascii="Aptos Narrow" w:hAnsi="Aptos Narrow"/>
          <w:sz w:val="24"/>
          <w:szCs w:val="24"/>
        </w:rPr>
        <w:t>projekt</w:t>
      </w:r>
      <w:r w:rsidRPr="000D198B">
        <w:rPr>
          <w:rFonts w:ascii="Aptos Narrow" w:hAnsi="Aptos Narrow"/>
          <w:sz w:val="24"/>
          <w:szCs w:val="24"/>
        </w:rPr>
        <w:t>owania</w:t>
      </w:r>
      <w:r w:rsidRPr="000D198B">
        <w:rPr>
          <w:rFonts w:ascii="Aptos Narrow" w:hAnsi="Aptos Narrow"/>
          <w:sz w:val="24"/>
          <w:szCs w:val="24"/>
        </w:rPr>
        <w:t>.</w:t>
      </w:r>
    </w:p>
    <w:p w14:paraId="0D4DB24C" w14:textId="1F5BED4F" w:rsidR="00B52EDE" w:rsidRPr="000D198B" w:rsidRDefault="009536F5" w:rsidP="000D198B">
      <w:pPr>
        <w:numPr>
          <w:ilvl w:val="0"/>
          <w:numId w:val="36"/>
        </w:numPr>
        <w:spacing w:after="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Indywidualne poradnictwo w zakresie legalizacji pracy obejmuje 10 godzin zajęć (10 dni x 1 godzina).</w:t>
      </w:r>
    </w:p>
    <w:p w14:paraId="78BDD1B7" w14:textId="24ABA74C" w:rsidR="00B52EDE" w:rsidRPr="000D198B" w:rsidRDefault="00B52EDE" w:rsidP="000D198B">
      <w:p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Tryb realizacji: w terminach i godzinach dostosowanych do potrzeb / możliwości. </w:t>
      </w:r>
    </w:p>
    <w:p w14:paraId="269D4BF7" w14:textId="2B0EB71A" w:rsidR="009536F5" w:rsidRPr="009536F5" w:rsidRDefault="009536F5" w:rsidP="000D198B">
      <w:p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Zakres: </w:t>
      </w:r>
      <w:r w:rsidRPr="009536F5">
        <w:rPr>
          <w:rFonts w:ascii="Aptos Narrow" w:hAnsi="Aptos Narrow"/>
          <w:sz w:val="24"/>
          <w:szCs w:val="24"/>
        </w:rPr>
        <w:t>poradnictwo dot</w:t>
      </w:r>
      <w:r w:rsidRPr="000D198B">
        <w:rPr>
          <w:rFonts w:ascii="Aptos Narrow" w:hAnsi="Aptos Narrow"/>
          <w:sz w:val="24"/>
          <w:szCs w:val="24"/>
        </w:rPr>
        <w:t xml:space="preserve">yczące </w:t>
      </w:r>
      <w:r w:rsidRPr="009536F5">
        <w:rPr>
          <w:rFonts w:ascii="Aptos Narrow" w:hAnsi="Aptos Narrow"/>
          <w:sz w:val="24"/>
          <w:szCs w:val="24"/>
        </w:rPr>
        <w:t>legalizacji zatrudnienia cudzoziemc</w:t>
      </w:r>
      <w:r w:rsidRPr="009536F5">
        <w:rPr>
          <w:rFonts w:ascii="Aptos Narrow" w:hAnsi="Aptos Narrow" w:hint="eastAsia"/>
          <w:sz w:val="24"/>
          <w:szCs w:val="24"/>
        </w:rPr>
        <w:t>ó</w:t>
      </w:r>
      <w:r w:rsidRPr="009536F5">
        <w:rPr>
          <w:rFonts w:ascii="Aptos Narrow" w:hAnsi="Aptos Narrow"/>
          <w:sz w:val="24"/>
          <w:szCs w:val="24"/>
        </w:rPr>
        <w:t>w; dope</w:t>
      </w:r>
      <w:r w:rsidRPr="009536F5">
        <w:rPr>
          <w:rFonts w:ascii="Aptos Narrow" w:hAnsi="Aptos Narrow" w:hint="eastAsia"/>
          <w:sz w:val="24"/>
          <w:szCs w:val="24"/>
        </w:rPr>
        <w:t>ł</w:t>
      </w:r>
      <w:r w:rsidRPr="009536F5">
        <w:rPr>
          <w:rFonts w:ascii="Aptos Narrow" w:hAnsi="Aptos Narrow"/>
          <w:sz w:val="24"/>
          <w:szCs w:val="24"/>
        </w:rPr>
        <w:t>nienie formalno</w:t>
      </w:r>
      <w:r w:rsidRPr="009536F5">
        <w:rPr>
          <w:rFonts w:ascii="Aptos Narrow" w:hAnsi="Aptos Narrow" w:hint="eastAsia"/>
          <w:sz w:val="24"/>
          <w:szCs w:val="24"/>
        </w:rPr>
        <w:t>ś</w:t>
      </w:r>
      <w:r w:rsidRPr="009536F5">
        <w:rPr>
          <w:rFonts w:ascii="Aptos Narrow" w:hAnsi="Aptos Narrow"/>
          <w:sz w:val="24"/>
          <w:szCs w:val="24"/>
        </w:rPr>
        <w:t>ci zwi</w:t>
      </w:r>
      <w:r w:rsidRPr="009536F5">
        <w:rPr>
          <w:rFonts w:ascii="Aptos Narrow" w:hAnsi="Aptos Narrow" w:hint="eastAsia"/>
          <w:sz w:val="24"/>
          <w:szCs w:val="24"/>
        </w:rPr>
        <w:t>ą</w:t>
      </w:r>
      <w:r w:rsidRPr="009536F5">
        <w:rPr>
          <w:rFonts w:ascii="Aptos Narrow" w:hAnsi="Aptos Narrow"/>
          <w:sz w:val="24"/>
          <w:szCs w:val="24"/>
        </w:rPr>
        <w:t>zanych z legalizacj</w:t>
      </w:r>
      <w:r w:rsidRPr="009536F5">
        <w:rPr>
          <w:rFonts w:ascii="Aptos Narrow" w:hAnsi="Aptos Narrow" w:hint="eastAsia"/>
          <w:sz w:val="24"/>
          <w:szCs w:val="24"/>
        </w:rPr>
        <w:t>ą</w:t>
      </w:r>
      <w:r w:rsidRPr="009536F5">
        <w:rPr>
          <w:rFonts w:ascii="Aptos Narrow" w:hAnsi="Aptos Narrow"/>
          <w:sz w:val="24"/>
          <w:szCs w:val="24"/>
        </w:rPr>
        <w:t xml:space="preserve"> ich pobytu, oraz zatrudnienia; uzyskanie O</w:t>
      </w:r>
      <w:r w:rsidRPr="009536F5">
        <w:rPr>
          <w:rFonts w:ascii="Aptos Narrow" w:hAnsi="Aptos Narrow" w:hint="eastAsia"/>
          <w:sz w:val="24"/>
          <w:szCs w:val="24"/>
        </w:rPr>
        <w:t>ś</w:t>
      </w:r>
      <w:r w:rsidRPr="009536F5">
        <w:rPr>
          <w:rFonts w:ascii="Aptos Narrow" w:hAnsi="Aptos Narrow"/>
          <w:sz w:val="24"/>
          <w:szCs w:val="24"/>
        </w:rPr>
        <w:t>wiadczenia o powierzeniu pracy (PUP) lub Zezwolenia na prac</w:t>
      </w:r>
      <w:r w:rsidRPr="009536F5">
        <w:rPr>
          <w:rFonts w:ascii="Aptos Narrow" w:hAnsi="Aptos Narrow" w:hint="eastAsia"/>
          <w:sz w:val="24"/>
          <w:szCs w:val="24"/>
        </w:rPr>
        <w:t>ę</w:t>
      </w:r>
      <w:r w:rsidRPr="000D198B">
        <w:rPr>
          <w:rFonts w:ascii="Aptos Narrow" w:hAnsi="Aptos Narrow"/>
          <w:sz w:val="24"/>
          <w:szCs w:val="24"/>
        </w:rPr>
        <w:t xml:space="preserve"> </w:t>
      </w:r>
      <w:r w:rsidRPr="009536F5">
        <w:rPr>
          <w:rFonts w:ascii="Aptos Narrow" w:hAnsi="Aptos Narrow"/>
          <w:sz w:val="24"/>
          <w:szCs w:val="24"/>
        </w:rPr>
        <w:t>(Urz</w:t>
      </w:r>
      <w:r w:rsidRPr="009536F5">
        <w:rPr>
          <w:rFonts w:ascii="Aptos Narrow" w:hAnsi="Aptos Narrow" w:hint="eastAsia"/>
          <w:sz w:val="24"/>
          <w:szCs w:val="24"/>
        </w:rPr>
        <w:t>ą</w:t>
      </w:r>
      <w:r w:rsidRPr="009536F5">
        <w:rPr>
          <w:rFonts w:ascii="Aptos Narrow" w:hAnsi="Aptos Narrow"/>
          <w:sz w:val="24"/>
          <w:szCs w:val="24"/>
        </w:rPr>
        <w:t>d Wojew</w:t>
      </w:r>
      <w:r w:rsidRPr="009536F5">
        <w:rPr>
          <w:rFonts w:ascii="Aptos Narrow" w:hAnsi="Aptos Narrow" w:hint="eastAsia"/>
          <w:sz w:val="24"/>
          <w:szCs w:val="24"/>
        </w:rPr>
        <w:t>ó</w:t>
      </w:r>
      <w:r w:rsidRPr="009536F5">
        <w:rPr>
          <w:rFonts w:ascii="Aptos Narrow" w:hAnsi="Aptos Narrow"/>
          <w:sz w:val="24"/>
          <w:szCs w:val="24"/>
        </w:rPr>
        <w:t>dzki) lub prac</w:t>
      </w:r>
      <w:r w:rsidRPr="009536F5">
        <w:rPr>
          <w:rFonts w:ascii="Aptos Narrow" w:hAnsi="Aptos Narrow" w:hint="eastAsia"/>
          <w:sz w:val="24"/>
          <w:szCs w:val="24"/>
        </w:rPr>
        <w:t>ę</w:t>
      </w:r>
      <w:r w:rsidRPr="009536F5">
        <w:rPr>
          <w:rFonts w:ascii="Aptos Narrow" w:hAnsi="Aptos Narrow"/>
          <w:sz w:val="24"/>
          <w:szCs w:val="24"/>
        </w:rPr>
        <w:t xml:space="preserve"> sezonow</w:t>
      </w:r>
      <w:r w:rsidRPr="009536F5">
        <w:rPr>
          <w:rFonts w:ascii="Aptos Narrow" w:hAnsi="Aptos Narrow" w:hint="eastAsia"/>
          <w:sz w:val="24"/>
          <w:szCs w:val="24"/>
        </w:rPr>
        <w:t>ą</w:t>
      </w:r>
      <w:r w:rsidRPr="009536F5">
        <w:rPr>
          <w:rFonts w:ascii="Aptos Narrow" w:hAnsi="Aptos Narrow"/>
          <w:sz w:val="24"/>
          <w:szCs w:val="24"/>
        </w:rPr>
        <w:t>; zezwolenie dla pracownik</w:t>
      </w:r>
      <w:r w:rsidRPr="009536F5">
        <w:rPr>
          <w:rFonts w:ascii="Aptos Narrow" w:hAnsi="Aptos Narrow" w:hint="eastAsia"/>
          <w:sz w:val="24"/>
          <w:szCs w:val="24"/>
        </w:rPr>
        <w:t>ó</w:t>
      </w:r>
      <w:r w:rsidRPr="009536F5">
        <w:rPr>
          <w:rFonts w:ascii="Aptos Narrow" w:hAnsi="Aptos Narrow"/>
          <w:sz w:val="24"/>
          <w:szCs w:val="24"/>
        </w:rPr>
        <w:t>w na pobyt czasowy lub sta</w:t>
      </w:r>
      <w:r w:rsidRPr="009536F5">
        <w:rPr>
          <w:rFonts w:ascii="Aptos Narrow" w:hAnsi="Aptos Narrow" w:hint="eastAsia"/>
          <w:sz w:val="24"/>
          <w:szCs w:val="24"/>
        </w:rPr>
        <w:t>ł</w:t>
      </w:r>
      <w:r w:rsidRPr="009536F5">
        <w:rPr>
          <w:rFonts w:ascii="Aptos Narrow" w:hAnsi="Aptos Narrow"/>
          <w:sz w:val="24"/>
          <w:szCs w:val="24"/>
        </w:rPr>
        <w:t>y; uzyskanie informacji Starosty o braku mo</w:t>
      </w:r>
      <w:r w:rsidRPr="009536F5">
        <w:rPr>
          <w:rFonts w:ascii="Aptos Narrow" w:hAnsi="Aptos Narrow" w:hint="eastAsia"/>
          <w:sz w:val="24"/>
          <w:szCs w:val="24"/>
        </w:rPr>
        <w:t>ż</w:t>
      </w:r>
      <w:r w:rsidRPr="009536F5">
        <w:rPr>
          <w:rFonts w:ascii="Aptos Narrow" w:hAnsi="Aptos Narrow"/>
          <w:sz w:val="24"/>
          <w:szCs w:val="24"/>
        </w:rPr>
        <w:t>liwo</w:t>
      </w:r>
      <w:r w:rsidRPr="009536F5">
        <w:rPr>
          <w:rFonts w:ascii="Aptos Narrow" w:hAnsi="Aptos Narrow" w:hint="eastAsia"/>
          <w:sz w:val="24"/>
          <w:szCs w:val="24"/>
        </w:rPr>
        <w:t>ś</w:t>
      </w:r>
      <w:r w:rsidRPr="009536F5">
        <w:rPr>
          <w:rFonts w:ascii="Aptos Narrow" w:hAnsi="Aptos Narrow"/>
          <w:sz w:val="24"/>
          <w:szCs w:val="24"/>
        </w:rPr>
        <w:t>ci zaspokojenia potrzeb kadrowych i inne dokumenty dot. zatrudnienia</w:t>
      </w:r>
      <w:r w:rsidRPr="000D198B">
        <w:rPr>
          <w:rFonts w:ascii="Aptos Narrow" w:hAnsi="Aptos Narrow"/>
          <w:sz w:val="24"/>
          <w:szCs w:val="24"/>
        </w:rPr>
        <w:t xml:space="preserve"> </w:t>
      </w:r>
      <w:r w:rsidRPr="009536F5">
        <w:rPr>
          <w:rFonts w:ascii="Aptos Narrow" w:hAnsi="Aptos Narrow"/>
          <w:sz w:val="24"/>
          <w:szCs w:val="24"/>
        </w:rPr>
        <w:t>cudzoziemc</w:t>
      </w:r>
      <w:r w:rsidRPr="009536F5">
        <w:rPr>
          <w:rFonts w:ascii="Aptos Narrow" w:hAnsi="Aptos Narrow" w:hint="eastAsia"/>
          <w:sz w:val="24"/>
          <w:szCs w:val="24"/>
        </w:rPr>
        <w:t>ó</w:t>
      </w:r>
      <w:r w:rsidRPr="009536F5">
        <w:rPr>
          <w:rFonts w:ascii="Aptos Narrow" w:hAnsi="Aptos Narrow"/>
          <w:sz w:val="24"/>
          <w:szCs w:val="24"/>
        </w:rPr>
        <w:t>w.</w:t>
      </w:r>
    </w:p>
    <w:p w14:paraId="1A75E3AE" w14:textId="4A380660" w:rsidR="00B52EDE" w:rsidRPr="000D198B" w:rsidRDefault="00B52EDE" w:rsidP="000D198B">
      <w:pPr>
        <w:pStyle w:val="Nagwek1"/>
        <w:jc w:val="left"/>
        <w:rPr>
          <w:rFonts w:ascii="Aptos Narrow" w:hAnsi="Aptos Narrow"/>
        </w:rPr>
      </w:pPr>
      <w:r w:rsidRPr="000D198B">
        <w:rPr>
          <w:rFonts w:ascii="Aptos Narrow" w:hAnsi="Aptos Narrow"/>
        </w:rPr>
        <w:t>§ 3</w:t>
      </w:r>
      <w:r w:rsidR="005009B9">
        <w:rPr>
          <w:rFonts w:ascii="Aptos Narrow" w:hAnsi="Aptos Narrow"/>
        </w:rPr>
        <w:t xml:space="preserve"> KRYTERIA UCZESTNICTWA W PROJEKCIE</w:t>
      </w:r>
    </w:p>
    <w:p w14:paraId="37AC458E" w14:textId="77777777" w:rsidR="00B52EDE" w:rsidRPr="000D198B" w:rsidRDefault="00B52EDE" w:rsidP="000D198B">
      <w:pPr>
        <w:numPr>
          <w:ilvl w:val="0"/>
          <w:numId w:val="23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Pracodawca oświadcza, że spełnia kryteria uprawniające go do objęcia wsparciem w ramach projektu, w tym:</w:t>
      </w:r>
    </w:p>
    <w:p w14:paraId="3CA8A4CF" w14:textId="77777777" w:rsidR="009536F5" w:rsidRPr="000D198B" w:rsidRDefault="009536F5" w:rsidP="005009B9">
      <w:pPr>
        <w:pStyle w:val="Akapitzlist"/>
        <w:numPr>
          <w:ilvl w:val="0"/>
          <w:numId w:val="41"/>
        </w:numPr>
        <w:spacing w:after="0"/>
        <w:ind w:left="757"/>
        <w:rPr>
          <w:rFonts w:ascii="Aptos Narrow" w:hAnsi="Aptos Narrow" w:cs="Arial"/>
          <w:sz w:val="24"/>
          <w:szCs w:val="24"/>
        </w:rPr>
      </w:pPr>
      <w:r w:rsidRPr="000D198B">
        <w:rPr>
          <w:rFonts w:ascii="Aptos Narrow" w:hAnsi="Aptos Narrow" w:cs="Arial"/>
          <w:sz w:val="24"/>
          <w:szCs w:val="24"/>
        </w:rPr>
        <w:t>jest podmiotem / osobą fizyczną posiadającą status pracodawcy;</w:t>
      </w:r>
    </w:p>
    <w:p w14:paraId="2CC768C6" w14:textId="77777777" w:rsidR="009536F5" w:rsidRPr="000D198B" w:rsidRDefault="009536F5" w:rsidP="005009B9">
      <w:pPr>
        <w:pStyle w:val="Akapitzlist"/>
        <w:numPr>
          <w:ilvl w:val="0"/>
          <w:numId w:val="41"/>
        </w:numPr>
        <w:spacing w:after="0"/>
        <w:ind w:left="757"/>
        <w:rPr>
          <w:rFonts w:ascii="Aptos Narrow" w:hAnsi="Aptos Narrow" w:cs="Arial"/>
          <w:sz w:val="24"/>
          <w:szCs w:val="24"/>
        </w:rPr>
      </w:pPr>
      <w:r w:rsidRPr="000D198B">
        <w:rPr>
          <w:rFonts w:ascii="Aptos Narrow" w:hAnsi="Aptos Narrow" w:cs="Arial"/>
          <w:sz w:val="24"/>
          <w:szCs w:val="24"/>
        </w:rPr>
        <w:t>zatrudnia obywateli państw trzecich;</w:t>
      </w:r>
    </w:p>
    <w:p w14:paraId="790B4A05" w14:textId="77777777" w:rsidR="009536F5" w:rsidRPr="000D198B" w:rsidRDefault="009536F5" w:rsidP="005009B9">
      <w:pPr>
        <w:pStyle w:val="Akapitzlist"/>
        <w:numPr>
          <w:ilvl w:val="0"/>
          <w:numId w:val="41"/>
        </w:numPr>
        <w:spacing w:after="0"/>
        <w:ind w:left="757"/>
        <w:rPr>
          <w:rFonts w:ascii="Aptos Narrow" w:hAnsi="Aptos Narrow" w:cs="Arial"/>
          <w:sz w:val="24"/>
          <w:szCs w:val="24"/>
        </w:rPr>
      </w:pPr>
      <w:r w:rsidRPr="000D198B">
        <w:rPr>
          <w:rFonts w:ascii="Aptos Narrow" w:hAnsi="Aptos Narrow" w:cs="Arial"/>
          <w:sz w:val="24"/>
          <w:szCs w:val="24"/>
        </w:rPr>
        <w:t>posiada siedzibę na terenie województwa śląskiego.</w:t>
      </w:r>
    </w:p>
    <w:p w14:paraId="55B6DEA6" w14:textId="1C785F17" w:rsidR="00B52EDE" w:rsidRPr="000D198B" w:rsidRDefault="00B52EDE" w:rsidP="000D198B">
      <w:pPr>
        <w:pStyle w:val="Nagwek1"/>
        <w:jc w:val="left"/>
        <w:rPr>
          <w:rFonts w:ascii="Aptos Narrow" w:hAnsi="Aptos Narrow"/>
        </w:rPr>
      </w:pPr>
      <w:r w:rsidRPr="000D198B">
        <w:rPr>
          <w:rFonts w:ascii="Aptos Narrow" w:hAnsi="Aptos Narrow"/>
        </w:rPr>
        <w:t>§ 4</w:t>
      </w:r>
      <w:r w:rsidR="005009B9">
        <w:rPr>
          <w:rFonts w:ascii="Aptos Narrow" w:hAnsi="Aptos Narrow"/>
        </w:rPr>
        <w:t xml:space="preserve"> POMOC DE MINIMIS</w:t>
      </w:r>
    </w:p>
    <w:p w14:paraId="20014501" w14:textId="6074A498" w:rsidR="00B52EDE" w:rsidRPr="000D198B" w:rsidRDefault="00B52EDE" w:rsidP="000D198B">
      <w:pPr>
        <w:numPr>
          <w:ilvl w:val="0"/>
          <w:numId w:val="25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Szkolenie oraz </w:t>
      </w:r>
      <w:r w:rsidR="000D198B" w:rsidRPr="000D198B">
        <w:rPr>
          <w:rFonts w:ascii="Aptos Narrow" w:hAnsi="Aptos Narrow"/>
          <w:sz w:val="24"/>
          <w:szCs w:val="24"/>
        </w:rPr>
        <w:t xml:space="preserve">indywidualne </w:t>
      </w:r>
      <w:r w:rsidR="000D198B" w:rsidRPr="000D198B">
        <w:rPr>
          <w:rFonts w:ascii="Aptos Narrow" w:hAnsi="Aptos Narrow"/>
          <w:sz w:val="24"/>
          <w:szCs w:val="24"/>
        </w:rPr>
        <w:t>poradnictwo w zakresie legalizacji pracy</w:t>
      </w:r>
      <w:r w:rsidR="000D198B" w:rsidRPr="000D198B">
        <w:rPr>
          <w:rFonts w:ascii="Aptos Narrow" w:hAnsi="Aptos Narrow"/>
          <w:sz w:val="24"/>
          <w:szCs w:val="24"/>
        </w:rPr>
        <w:t>,</w:t>
      </w:r>
      <w:r w:rsidRPr="000D198B">
        <w:rPr>
          <w:rFonts w:ascii="Aptos Narrow" w:hAnsi="Aptos Narrow"/>
          <w:sz w:val="24"/>
          <w:szCs w:val="24"/>
        </w:rPr>
        <w:t xml:space="preserve"> będące przedmiotem niniejszej umowy, stanowią dla Pracodawcy </w:t>
      </w:r>
      <w:r w:rsidRPr="000D198B">
        <w:rPr>
          <w:rFonts w:ascii="Aptos Narrow" w:hAnsi="Aptos Narrow"/>
          <w:b/>
          <w:bCs/>
          <w:i/>
          <w:iCs/>
          <w:sz w:val="24"/>
          <w:szCs w:val="24"/>
        </w:rPr>
        <w:t xml:space="preserve">pomoc de </w:t>
      </w:r>
      <w:proofErr w:type="spellStart"/>
      <w:r w:rsidRPr="000D198B">
        <w:rPr>
          <w:rFonts w:ascii="Aptos Narrow" w:hAnsi="Aptos Narrow"/>
          <w:b/>
          <w:bCs/>
          <w:i/>
          <w:iCs/>
          <w:sz w:val="24"/>
          <w:szCs w:val="24"/>
        </w:rPr>
        <w:t>minimis</w:t>
      </w:r>
      <w:proofErr w:type="spellEnd"/>
      <w:r w:rsidRPr="000D198B">
        <w:rPr>
          <w:rFonts w:ascii="Aptos Narrow" w:hAnsi="Aptos Narrow"/>
          <w:i/>
          <w:iCs/>
          <w:sz w:val="24"/>
          <w:szCs w:val="24"/>
        </w:rPr>
        <w:t xml:space="preserve">, </w:t>
      </w:r>
      <w:r w:rsidRPr="000D198B">
        <w:rPr>
          <w:rFonts w:ascii="Aptos Narrow" w:hAnsi="Aptos Narrow"/>
          <w:sz w:val="24"/>
          <w:szCs w:val="24"/>
        </w:rPr>
        <w:t xml:space="preserve">która jest udzielana w szczególności zgodnie z Rozporządzeniem Ministra Funduszy i Polityki Regionalnej z dnia 20 grudnia 2022 r. w sprawie udzielania pomocy de </w:t>
      </w:r>
      <w:proofErr w:type="spellStart"/>
      <w:r w:rsidRPr="000D198B">
        <w:rPr>
          <w:rFonts w:ascii="Aptos Narrow" w:hAnsi="Aptos Narrow"/>
          <w:sz w:val="24"/>
          <w:szCs w:val="24"/>
        </w:rPr>
        <w:t>minimis</w:t>
      </w:r>
      <w:proofErr w:type="spellEnd"/>
      <w:r w:rsidRPr="000D198B">
        <w:rPr>
          <w:rFonts w:ascii="Aptos Narrow" w:hAnsi="Aptos Narrow"/>
          <w:sz w:val="24"/>
          <w:szCs w:val="24"/>
        </w:rPr>
        <w:t xml:space="preserve"> oraz pomocy publicznej w ramach programów finansowanych z Europejskiego Funduszu Społecznego Plus (EFS+) na lata 2021-2027 </w:t>
      </w:r>
    </w:p>
    <w:p w14:paraId="6BC10476" w14:textId="2AC9517A" w:rsidR="00B52EDE" w:rsidRPr="000D198B" w:rsidRDefault="00B52EDE" w:rsidP="000D198B">
      <w:pPr>
        <w:numPr>
          <w:ilvl w:val="0"/>
          <w:numId w:val="25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Wysokość pomocy de </w:t>
      </w:r>
      <w:proofErr w:type="spellStart"/>
      <w:r w:rsidRPr="000D198B">
        <w:rPr>
          <w:rFonts w:ascii="Aptos Narrow" w:hAnsi="Aptos Narrow"/>
          <w:sz w:val="24"/>
          <w:szCs w:val="24"/>
        </w:rPr>
        <w:t>minimis</w:t>
      </w:r>
      <w:proofErr w:type="spellEnd"/>
      <w:r w:rsidRPr="000D198B">
        <w:rPr>
          <w:rFonts w:ascii="Aptos Narrow" w:hAnsi="Aptos Narrow"/>
          <w:sz w:val="24"/>
          <w:szCs w:val="24"/>
        </w:rPr>
        <w:t xml:space="preserve"> udzielonej w ramach Projektu wynosi </w:t>
      </w:r>
      <w:r w:rsidRPr="000D198B">
        <w:rPr>
          <w:rFonts w:ascii="Aptos Narrow" w:hAnsi="Aptos Narrow"/>
          <w:b/>
          <w:bCs/>
          <w:sz w:val="24"/>
          <w:szCs w:val="24"/>
        </w:rPr>
        <w:t xml:space="preserve">…………………….. PLN </w:t>
      </w:r>
      <w:r w:rsidRPr="000D198B">
        <w:rPr>
          <w:rFonts w:ascii="Aptos Narrow" w:hAnsi="Aptos Narrow"/>
          <w:sz w:val="24"/>
          <w:szCs w:val="24"/>
        </w:rPr>
        <w:t xml:space="preserve">(słownie: </w:t>
      </w:r>
      <w:r w:rsidRPr="000D198B">
        <w:rPr>
          <w:rFonts w:ascii="Aptos Narrow" w:hAnsi="Aptos Narrow"/>
          <w:b/>
          <w:bCs/>
          <w:sz w:val="24"/>
          <w:szCs w:val="24"/>
        </w:rPr>
        <w:t>………………………………………………………………………………………………</w:t>
      </w:r>
      <w:r w:rsidR="005009B9">
        <w:rPr>
          <w:rFonts w:ascii="Aptos Narrow" w:hAnsi="Aptos Narrow"/>
          <w:b/>
          <w:bCs/>
          <w:sz w:val="24"/>
          <w:szCs w:val="24"/>
        </w:rPr>
        <w:t xml:space="preserve"> </w:t>
      </w:r>
      <w:r w:rsidRPr="000D198B">
        <w:rPr>
          <w:rFonts w:ascii="Aptos Narrow" w:hAnsi="Aptos Narrow"/>
          <w:b/>
          <w:bCs/>
          <w:sz w:val="24"/>
          <w:szCs w:val="24"/>
        </w:rPr>
        <w:t>…………………………</w:t>
      </w:r>
      <w:r w:rsidRPr="000D198B">
        <w:rPr>
          <w:rFonts w:ascii="Aptos Narrow" w:hAnsi="Aptos Narrow"/>
          <w:sz w:val="24"/>
          <w:szCs w:val="24"/>
        </w:rPr>
        <w:t>). Wysokość wkładu prywatnego wynosi 0,00 PLN (</w:t>
      </w:r>
      <w:r w:rsidRPr="000D198B">
        <w:rPr>
          <w:rFonts w:ascii="Aptos Narrow" w:hAnsi="Aptos Narrow"/>
          <w:i/>
          <w:iCs/>
          <w:sz w:val="24"/>
          <w:szCs w:val="24"/>
        </w:rPr>
        <w:t>słownie: zero złotych</w:t>
      </w:r>
      <w:r w:rsidRPr="000D198B">
        <w:rPr>
          <w:rFonts w:ascii="Aptos Narrow" w:hAnsi="Aptos Narrow"/>
          <w:sz w:val="24"/>
          <w:szCs w:val="24"/>
        </w:rPr>
        <w:t>). Pomoc udzielana jest w formie pomocy de </w:t>
      </w:r>
      <w:proofErr w:type="spellStart"/>
      <w:r w:rsidRPr="000D198B">
        <w:rPr>
          <w:rFonts w:ascii="Aptos Narrow" w:hAnsi="Aptos Narrow"/>
          <w:sz w:val="24"/>
          <w:szCs w:val="24"/>
        </w:rPr>
        <w:t>minimis</w:t>
      </w:r>
      <w:proofErr w:type="spellEnd"/>
      <w:r w:rsidRPr="000D198B">
        <w:rPr>
          <w:rFonts w:ascii="Aptos Narrow" w:hAnsi="Aptos Narrow"/>
          <w:sz w:val="24"/>
          <w:szCs w:val="24"/>
        </w:rPr>
        <w:t xml:space="preserve"> o 100% intensywności, tj. w pełnej wysokości wartości udzielonego wsparcia.</w:t>
      </w:r>
    </w:p>
    <w:p w14:paraId="66D51F8C" w14:textId="33AC759C" w:rsidR="00B52EDE" w:rsidRPr="000D198B" w:rsidRDefault="00B52EDE" w:rsidP="000D198B">
      <w:pPr>
        <w:numPr>
          <w:ilvl w:val="0"/>
          <w:numId w:val="25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lastRenderedPageBreak/>
        <w:t xml:space="preserve">Warunkiem udzielenia wsparcia w ramach projektu jest przekazanie </w:t>
      </w:r>
      <w:r w:rsidR="000D198B" w:rsidRPr="000D198B">
        <w:rPr>
          <w:rFonts w:ascii="Aptos Narrow" w:hAnsi="Aptos Narrow"/>
          <w:sz w:val="24"/>
          <w:szCs w:val="24"/>
        </w:rPr>
        <w:t>Beneficjentowi</w:t>
      </w:r>
      <w:r w:rsidRPr="000D198B">
        <w:rPr>
          <w:rFonts w:ascii="Aptos Narrow" w:hAnsi="Aptos Narrow"/>
          <w:sz w:val="24"/>
          <w:szCs w:val="24"/>
        </w:rPr>
        <w:t xml:space="preserve"> w określonym przez niego terminie, wypełnionych i podpisanych przez uprawnione osoby dokumentów wskazanych w Regulaminie rekrutacji i udziału w projekcie, które stanowią załączniki do niniejszej umowy i jej integralną część.</w:t>
      </w:r>
    </w:p>
    <w:p w14:paraId="1928214B" w14:textId="559E4592" w:rsidR="00B52EDE" w:rsidRPr="000D198B" w:rsidRDefault="00B52EDE" w:rsidP="000D198B">
      <w:pPr>
        <w:numPr>
          <w:ilvl w:val="0"/>
          <w:numId w:val="25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W przypadku stwierdzenia, iż Pracodawca nie spełnia warunków, o których mowa w § 3 ust. 1, w tym warunków otrzymania pomocy de </w:t>
      </w:r>
      <w:proofErr w:type="spellStart"/>
      <w:r w:rsidRPr="000D198B">
        <w:rPr>
          <w:rFonts w:ascii="Aptos Narrow" w:hAnsi="Aptos Narrow"/>
          <w:sz w:val="24"/>
          <w:szCs w:val="24"/>
        </w:rPr>
        <w:t>minimis</w:t>
      </w:r>
      <w:proofErr w:type="spellEnd"/>
      <w:r w:rsidRPr="000D198B">
        <w:rPr>
          <w:rFonts w:ascii="Aptos Narrow" w:hAnsi="Aptos Narrow"/>
          <w:sz w:val="24"/>
          <w:szCs w:val="24"/>
        </w:rPr>
        <w:t>, bądź przekroczenia dopuszczalnej liczby nieobecności przez Pracodawc</w:t>
      </w:r>
      <w:r w:rsidR="000D198B" w:rsidRPr="000D198B">
        <w:rPr>
          <w:rFonts w:ascii="Aptos Narrow" w:hAnsi="Aptos Narrow"/>
          <w:sz w:val="24"/>
          <w:szCs w:val="24"/>
        </w:rPr>
        <w:t>ę</w:t>
      </w:r>
      <w:r w:rsidRPr="000D198B">
        <w:rPr>
          <w:rFonts w:ascii="Aptos Narrow" w:hAnsi="Aptos Narrow"/>
          <w:sz w:val="24"/>
          <w:szCs w:val="24"/>
        </w:rPr>
        <w:t xml:space="preserve">, bądź rezygnacji Pracodawcy z udziału w indywidualnym </w:t>
      </w:r>
      <w:r w:rsidR="000D198B" w:rsidRPr="000D198B">
        <w:rPr>
          <w:rFonts w:ascii="Aptos Narrow" w:hAnsi="Aptos Narrow"/>
          <w:sz w:val="24"/>
          <w:szCs w:val="24"/>
        </w:rPr>
        <w:t>poradnictw</w:t>
      </w:r>
      <w:r w:rsidR="000D198B" w:rsidRPr="000D198B">
        <w:rPr>
          <w:rFonts w:ascii="Aptos Narrow" w:hAnsi="Aptos Narrow"/>
          <w:sz w:val="24"/>
          <w:szCs w:val="24"/>
        </w:rPr>
        <w:t>ie</w:t>
      </w:r>
      <w:r w:rsidR="000D198B" w:rsidRPr="000D198B">
        <w:rPr>
          <w:rFonts w:ascii="Aptos Narrow" w:hAnsi="Aptos Narrow"/>
          <w:sz w:val="24"/>
          <w:szCs w:val="24"/>
        </w:rPr>
        <w:t xml:space="preserve"> w zakresie legalizacji pracy</w:t>
      </w:r>
      <w:r w:rsidRPr="000D198B">
        <w:rPr>
          <w:rFonts w:ascii="Aptos Narrow" w:hAnsi="Aptos Narrow"/>
          <w:sz w:val="24"/>
          <w:szCs w:val="24"/>
        </w:rPr>
        <w:t xml:space="preserve">, Pracodawca zobowiązuje się zapłacić karę umowną w wysokości 100% kosztów wsparcia zgodnie z kwotą wydatków, objętych regułami pomocy de </w:t>
      </w:r>
      <w:proofErr w:type="spellStart"/>
      <w:r w:rsidRPr="000D198B">
        <w:rPr>
          <w:rFonts w:ascii="Aptos Narrow" w:hAnsi="Aptos Narrow"/>
          <w:sz w:val="24"/>
          <w:szCs w:val="24"/>
        </w:rPr>
        <w:t>minimis</w:t>
      </w:r>
      <w:proofErr w:type="spellEnd"/>
      <w:r w:rsidRPr="000D198B">
        <w:rPr>
          <w:rFonts w:ascii="Aptos Narrow" w:hAnsi="Aptos Narrow"/>
          <w:sz w:val="24"/>
          <w:szCs w:val="24"/>
        </w:rPr>
        <w:t>.</w:t>
      </w:r>
    </w:p>
    <w:p w14:paraId="3391EF26" w14:textId="00EA77F6" w:rsidR="00B52EDE" w:rsidRPr="000D198B" w:rsidRDefault="00B52EDE" w:rsidP="000D198B">
      <w:pPr>
        <w:numPr>
          <w:ilvl w:val="0"/>
          <w:numId w:val="25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Pracodawca zobowiązuje się wnieść karę umowną, o której mowa w ust. 6, w ciągu 14 dni od otrzymania wystąpienia z roszczeniem </w:t>
      </w:r>
      <w:r w:rsidR="009536F5" w:rsidRPr="000D198B">
        <w:rPr>
          <w:rFonts w:ascii="Aptos Narrow" w:hAnsi="Aptos Narrow"/>
          <w:sz w:val="24"/>
          <w:szCs w:val="24"/>
        </w:rPr>
        <w:t>Beneficjenta</w:t>
      </w:r>
      <w:r w:rsidRPr="000D198B">
        <w:rPr>
          <w:rFonts w:ascii="Aptos Narrow" w:hAnsi="Aptos Narrow"/>
          <w:sz w:val="24"/>
          <w:szCs w:val="24"/>
        </w:rPr>
        <w:t>.</w:t>
      </w:r>
    </w:p>
    <w:p w14:paraId="258A8925" w14:textId="380982AB" w:rsidR="00B52EDE" w:rsidRPr="000D198B" w:rsidRDefault="00B52EDE" w:rsidP="000D198B">
      <w:pPr>
        <w:pStyle w:val="Nagwek1"/>
        <w:jc w:val="left"/>
        <w:rPr>
          <w:rFonts w:ascii="Aptos Narrow" w:hAnsi="Aptos Narrow"/>
        </w:rPr>
      </w:pPr>
      <w:r w:rsidRPr="000D198B">
        <w:rPr>
          <w:rFonts w:ascii="Aptos Narrow" w:hAnsi="Aptos Narrow"/>
        </w:rPr>
        <w:t xml:space="preserve">§ </w:t>
      </w:r>
      <w:r w:rsidR="000D198B" w:rsidRPr="000D198B">
        <w:rPr>
          <w:rFonts w:ascii="Aptos Narrow" w:hAnsi="Aptos Narrow"/>
        </w:rPr>
        <w:t>5</w:t>
      </w:r>
      <w:r w:rsidR="005009B9">
        <w:rPr>
          <w:rFonts w:ascii="Aptos Narrow" w:hAnsi="Aptos Narrow"/>
        </w:rPr>
        <w:t xml:space="preserve"> </w:t>
      </w:r>
      <w:r w:rsidRPr="000D198B">
        <w:rPr>
          <w:rFonts w:ascii="Aptos Narrow" w:hAnsi="Aptos Narrow"/>
        </w:rPr>
        <w:t xml:space="preserve">OBOWIĄZKI </w:t>
      </w:r>
      <w:r w:rsidR="009536F5" w:rsidRPr="000D198B">
        <w:rPr>
          <w:rFonts w:ascii="Aptos Narrow" w:hAnsi="Aptos Narrow"/>
        </w:rPr>
        <w:t>BENEFICJENTA</w:t>
      </w:r>
      <w:r w:rsidRPr="000D198B">
        <w:rPr>
          <w:rFonts w:ascii="Aptos Narrow" w:hAnsi="Aptos Narrow"/>
        </w:rPr>
        <w:t xml:space="preserve"> </w:t>
      </w:r>
    </w:p>
    <w:p w14:paraId="4EBC2363" w14:textId="5F8BF49C" w:rsidR="00B52EDE" w:rsidRPr="000D198B" w:rsidRDefault="009536F5" w:rsidP="000D198B">
      <w:pPr>
        <w:pStyle w:val="Akapitzlist"/>
        <w:numPr>
          <w:ilvl w:val="0"/>
          <w:numId w:val="27"/>
        </w:numPr>
        <w:spacing w:after="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Beneficjent</w:t>
      </w:r>
      <w:r w:rsidR="00B52EDE" w:rsidRPr="000D198B">
        <w:rPr>
          <w:rFonts w:ascii="Aptos Narrow" w:hAnsi="Aptos Narrow"/>
          <w:sz w:val="24"/>
          <w:szCs w:val="24"/>
        </w:rPr>
        <w:t xml:space="preserve"> zobowiązuje się do realizacji projektu zgodnie z zapisami aktualnego wniosku o dofinansowanie, tj.:</w:t>
      </w:r>
    </w:p>
    <w:p w14:paraId="22A669BA" w14:textId="35810693" w:rsidR="00B52EDE" w:rsidRPr="000D198B" w:rsidRDefault="00B52EDE" w:rsidP="000D198B">
      <w:pPr>
        <w:pStyle w:val="Akapitzlist"/>
        <w:numPr>
          <w:ilvl w:val="0"/>
          <w:numId w:val="28"/>
        </w:numPr>
        <w:spacing w:after="0"/>
        <w:ind w:left="757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zrealizowania szkolenia </w:t>
      </w:r>
      <w:r w:rsidR="000D198B" w:rsidRPr="000D198B">
        <w:rPr>
          <w:rFonts w:ascii="Aptos Narrow" w:hAnsi="Aptos Narrow"/>
          <w:sz w:val="24"/>
          <w:szCs w:val="24"/>
        </w:rPr>
        <w:t>dla Pracodawców</w:t>
      </w:r>
      <w:r w:rsidRPr="000D198B">
        <w:rPr>
          <w:rFonts w:ascii="Aptos Narrow" w:hAnsi="Aptos Narrow"/>
          <w:sz w:val="24"/>
          <w:szCs w:val="24"/>
        </w:rPr>
        <w:t xml:space="preserve"> w wymiarze </w:t>
      </w:r>
      <w:r w:rsidR="000D198B" w:rsidRPr="000D198B">
        <w:rPr>
          <w:rFonts w:ascii="Aptos Narrow" w:hAnsi="Aptos Narrow"/>
          <w:sz w:val="24"/>
          <w:szCs w:val="24"/>
        </w:rPr>
        <w:t>10</w:t>
      </w:r>
      <w:r w:rsidRPr="000D198B">
        <w:rPr>
          <w:rFonts w:ascii="Aptos Narrow" w:hAnsi="Aptos Narrow"/>
          <w:sz w:val="24"/>
          <w:szCs w:val="24"/>
        </w:rPr>
        <w:t xml:space="preserve"> godzin;</w:t>
      </w:r>
    </w:p>
    <w:p w14:paraId="68286588" w14:textId="27BAC633" w:rsidR="00B52EDE" w:rsidRPr="000D198B" w:rsidRDefault="00B52EDE" w:rsidP="000D198B">
      <w:pPr>
        <w:pStyle w:val="Akapitzlist"/>
        <w:numPr>
          <w:ilvl w:val="0"/>
          <w:numId w:val="28"/>
        </w:numPr>
        <w:spacing w:after="0"/>
        <w:ind w:left="757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zrealizowania indywidualnego </w:t>
      </w:r>
      <w:r w:rsidR="000D198B" w:rsidRPr="000D198B">
        <w:rPr>
          <w:rFonts w:ascii="Aptos Narrow" w:hAnsi="Aptos Narrow"/>
          <w:sz w:val="24"/>
          <w:szCs w:val="24"/>
        </w:rPr>
        <w:t>poradnictw</w:t>
      </w:r>
      <w:r w:rsidR="000D198B" w:rsidRPr="000D198B">
        <w:rPr>
          <w:rFonts w:ascii="Aptos Narrow" w:hAnsi="Aptos Narrow"/>
          <w:sz w:val="24"/>
          <w:szCs w:val="24"/>
        </w:rPr>
        <w:t>a</w:t>
      </w:r>
      <w:r w:rsidR="000D198B" w:rsidRPr="000D198B">
        <w:rPr>
          <w:rFonts w:ascii="Aptos Narrow" w:hAnsi="Aptos Narrow"/>
          <w:sz w:val="24"/>
          <w:szCs w:val="24"/>
        </w:rPr>
        <w:t xml:space="preserve"> w zakresie legalizacji pracy </w:t>
      </w:r>
      <w:r w:rsidRPr="000D198B">
        <w:rPr>
          <w:rFonts w:ascii="Aptos Narrow" w:hAnsi="Aptos Narrow"/>
          <w:sz w:val="24"/>
          <w:szCs w:val="24"/>
        </w:rPr>
        <w:t xml:space="preserve">w wymiarze </w:t>
      </w:r>
      <w:r w:rsidR="000D198B" w:rsidRPr="000D198B">
        <w:rPr>
          <w:rFonts w:ascii="Aptos Narrow" w:hAnsi="Aptos Narrow"/>
          <w:sz w:val="24"/>
          <w:szCs w:val="24"/>
        </w:rPr>
        <w:t>10</w:t>
      </w:r>
      <w:r w:rsidRPr="000D198B">
        <w:rPr>
          <w:rFonts w:ascii="Aptos Narrow" w:hAnsi="Aptos Narrow"/>
          <w:sz w:val="24"/>
          <w:szCs w:val="24"/>
        </w:rPr>
        <w:t xml:space="preserve"> godzin;</w:t>
      </w:r>
    </w:p>
    <w:p w14:paraId="5A837AF0" w14:textId="15242330" w:rsidR="00B52EDE" w:rsidRPr="000D198B" w:rsidRDefault="00B52EDE" w:rsidP="000D198B">
      <w:pPr>
        <w:pStyle w:val="Akapitzlist"/>
        <w:numPr>
          <w:ilvl w:val="0"/>
          <w:numId w:val="28"/>
        </w:numPr>
        <w:spacing w:after="0"/>
        <w:ind w:left="757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zapewnienia </w:t>
      </w:r>
      <w:r w:rsidR="000D198B" w:rsidRPr="000D198B">
        <w:rPr>
          <w:rFonts w:ascii="Aptos Narrow" w:hAnsi="Aptos Narrow"/>
          <w:sz w:val="24"/>
          <w:szCs w:val="24"/>
        </w:rPr>
        <w:t>Pracodawcy</w:t>
      </w:r>
      <w:r w:rsidRPr="000D198B">
        <w:rPr>
          <w:rFonts w:ascii="Aptos Narrow" w:hAnsi="Aptos Narrow"/>
          <w:sz w:val="24"/>
          <w:szCs w:val="24"/>
        </w:rPr>
        <w:t xml:space="preserve"> materiałów szkoleniowych oraz </w:t>
      </w:r>
      <w:r w:rsidR="000D198B" w:rsidRPr="000D198B">
        <w:rPr>
          <w:rFonts w:ascii="Aptos Narrow" w:hAnsi="Aptos Narrow"/>
          <w:sz w:val="24"/>
          <w:szCs w:val="24"/>
        </w:rPr>
        <w:t>poczęstunku w trakcie szkoleń dla Pracodawców</w:t>
      </w:r>
      <w:r w:rsidRPr="000D198B">
        <w:rPr>
          <w:rFonts w:ascii="Aptos Narrow" w:hAnsi="Aptos Narrow"/>
          <w:sz w:val="24"/>
          <w:szCs w:val="24"/>
        </w:rPr>
        <w:t>;</w:t>
      </w:r>
    </w:p>
    <w:p w14:paraId="0110226E" w14:textId="2F21DF9A" w:rsidR="00B52EDE" w:rsidRPr="000D198B" w:rsidRDefault="000D198B" w:rsidP="000D198B">
      <w:pPr>
        <w:pStyle w:val="Akapitzlist"/>
        <w:numPr>
          <w:ilvl w:val="0"/>
          <w:numId w:val="28"/>
        </w:numPr>
        <w:spacing w:after="0"/>
        <w:ind w:left="757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przeprowadzenia testu weryfikującego wiedzę po szkoleniu i </w:t>
      </w:r>
      <w:r w:rsidR="00B52EDE" w:rsidRPr="000D198B">
        <w:rPr>
          <w:rFonts w:ascii="Aptos Narrow" w:hAnsi="Aptos Narrow"/>
          <w:sz w:val="24"/>
          <w:szCs w:val="24"/>
        </w:rPr>
        <w:t>wydania zaświadcze</w:t>
      </w:r>
      <w:r w:rsidRPr="000D198B">
        <w:rPr>
          <w:rFonts w:ascii="Aptos Narrow" w:hAnsi="Aptos Narrow"/>
          <w:sz w:val="24"/>
          <w:szCs w:val="24"/>
        </w:rPr>
        <w:t>nia Pracodawcy</w:t>
      </w:r>
      <w:r w:rsidR="00B52EDE" w:rsidRPr="000D198B">
        <w:rPr>
          <w:rFonts w:ascii="Aptos Narrow" w:hAnsi="Aptos Narrow"/>
          <w:sz w:val="24"/>
          <w:szCs w:val="24"/>
        </w:rPr>
        <w:t>;</w:t>
      </w:r>
    </w:p>
    <w:p w14:paraId="6305963F" w14:textId="77777777" w:rsidR="00B52EDE" w:rsidRPr="000D198B" w:rsidRDefault="00B52EDE" w:rsidP="000D198B">
      <w:pPr>
        <w:pStyle w:val="Akapitzlist"/>
        <w:numPr>
          <w:ilvl w:val="0"/>
          <w:numId w:val="28"/>
        </w:numPr>
        <w:spacing w:after="0"/>
        <w:ind w:left="757"/>
        <w:rPr>
          <w:rFonts w:ascii="Aptos Narrow" w:hAnsi="Aptos Narrow"/>
          <w:spacing w:val="-4"/>
          <w:sz w:val="24"/>
          <w:szCs w:val="24"/>
        </w:rPr>
      </w:pPr>
      <w:r w:rsidRPr="000D198B">
        <w:rPr>
          <w:rFonts w:ascii="Aptos Narrow" w:hAnsi="Aptos Narrow"/>
          <w:spacing w:val="-4"/>
          <w:sz w:val="24"/>
          <w:szCs w:val="24"/>
        </w:rPr>
        <w:t>zapewnienie odpowiednich pomieszczeń do przeprowadzenia szkolenia;</w:t>
      </w:r>
    </w:p>
    <w:p w14:paraId="6861E93E" w14:textId="77777777" w:rsidR="00B52EDE" w:rsidRPr="000D198B" w:rsidRDefault="00B52EDE" w:rsidP="000D198B">
      <w:pPr>
        <w:pStyle w:val="Akapitzlist"/>
        <w:numPr>
          <w:ilvl w:val="0"/>
          <w:numId w:val="28"/>
        </w:numPr>
        <w:spacing w:after="0"/>
        <w:ind w:left="757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zapewnienia wykwalifikowanej kadry szkoleniowej realizującej zajęcia merytoryczne;</w:t>
      </w:r>
    </w:p>
    <w:p w14:paraId="55A9C9AC" w14:textId="77777777" w:rsidR="00B52EDE" w:rsidRPr="000D198B" w:rsidRDefault="00B52EDE" w:rsidP="000D198B">
      <w:pPr>
        <w:pStyle w:val="Akapitzlist"/>
        <w:numPr>
          <w:ilvl w:val="0"/>
          <w:numId w:val="28"/>
        </w:numPr>
        <w:spacing w:after="0"/>
        <w:ind w:left="757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wydania zaświadczenia o udzielonej pomocy de </w:t>
      </w:r>
      <w:proofErr w:type="spellStart"/>
      <w:r w:rsidRPr="000D198B">
        <w:rPr>
          <w:rFonts w:ascii="Aptos Narrow" w:hAnsi="Aptos Narrow"/>
          <w:sz w:val="24"/>
          <w:szCs w:val="24"/>
        </w:rPr>
        <w:t>minimis</w:t>
      </w:r>
      <w:proofErr w:type="spellEnd"/>
      <w:r w:rsidRPr="000D198B">
        <w:rPr>
          <w:rFonts w:ascii="Aptos Narrow" w:hAnsi="Aptos Narrow"/>
          <w:sz w:val="24"/>
          <w:szCs w:val="24"/>
        </w:rPr>
        <w:t>;</w:t>
      </w:r>
    </w:p>
    <w:p w14:paraId="6DAAB881" w14:textId="77777777" w:rsidR="00B52EDE" w:rsidRPr="000D198B" w:rsidRDefault="00B52EDE" w:rsidP="000D198B">
      <w:pPr>
        <w:pStyle w:val="Akapitzlist"/>
        <w:numPr>
          <w:ilvl w:val="0"/>
          <w:numId w:val="28"/>
        </w:numPr>
        <w:spacing w:after="0"/>
        <w:ind w:left="757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przekazywania sprawozdań z udzielonej pomocy publicznej.</w:t>
      </w:r>
    </w:p>
    <w:p w14:paraId="497511B7" w14:textId="1A20AE83" w:rsidR="00B52EDE" w:rsidRPr="000D198B" w:rsidRDefault="00B52EDE" w:rsidP="000D198B">
      <w:pPr>
        <w:pStyle w:val="Nagwek1"/>
        <w:jc w:val="left"/>
        <w:rPr>
          <w:rFonts w:ascii="Aptos Narrow" w:hAnsi="Aptos Narrow"/>
        </w:rPr>
      </w:pPr>
      <w:r w:rsidRPr="000D198B">
        <w:rPr>
          <w:rFonts w:ascii="Aptos Narrow" w:hAnsi="Aptos Narrow"/>
        </w:rPr>
        <w:t xml:space="preserve">§ </w:t>
      </w:r>
      <w:r w:rsidR="000D198B" w:rsidRPr="000D198B">
        <w:rPr>
          <w:rFonts w:ascii="Aptos Narrow" w:hAnsi="Aptos Narrow"/>
        </w:rPr>
        <w:t>6</w:t>
      </w:r>
      <w:r w:rsidR="005009B9">
        <w:rPr>
          <w:rFonts w:ascii="Aptos Narrow" w:hAnsi="Aptos Narrow"/>
        </w:rPr>
        <w:t xml:space="preserve"> </w:t>
      </w:r>
      <w:r w:rsidRPr="000D198B">
        <w:rPr>
          <w:rFonts w:ascii="Aptos Narrow" w:hAnsi="Aptos Narrow"/>
        </w:rPr>
        <w:t>OBOWIĄZKI PRACODAWCY</w:t>
      </w:r>
    </w:p>
    <w:p w14:paraId="2B358634" w14:textId="77777777" w:rsidR="00B52EDE" w:rsidRPr="000D198B" w:rsidRDefault="00B52EDE" w:rsidP="000D198B">
      <w:pPr>
        <w:pStyle w:val="Akapitzlist"/>
        <w:numPr>
          <w:ilvl w:val="0"/>
          <w:numId w:val="29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Pracodawca zobowiązuje się do:</w:t>
      </w:r>
    </w:p>
    <w:p w14:paraId="6A6DDEB4" w14:textId="13FEE2C5" w:rsidR="00B52EDE" w:rsidRPr="000D198B" w:rsidRDefault="00B52EDE" w:rsidP="000D198B">
      <w:pPr>
        <w:numPr>
          <w:ilvl w:val="2"/>
          <w:numId w:val="30"/>
        </w:numPr>
        <w:spacing w:after="0"/>
        <w:ind w:left="757"/>
        <w:rPr>
          <w:rFonts w:ascii="Aptos Narrow" w:hAnsi="Aptos Narrow"/>
          <w:bCs/>
          <w:sz w:val="24"/>
          <w:szCs w:val="24"/>
        </w:rPr>
      </w:pPr>
      <w:r w:rsidRPr="000D198B">
        <w:rPr>
          <w:rFonts w:ascii="Aptos Narrow" w:hAnsi="Aptos Narrow"/>
          <w:bCs/>
          <w:sz w:val="24"/>
          <w:szCs w:val="24"/>
        </w:rPr>
        <w:t xml:space="preserve">dostarczenia </w:t>
      </w:r>
      <w:r w:rsidR="009536F5" w:rsidRPr="000D198B">
        <w:rPr>
          <w:rFonts w:ascii="Aptos Narrow" w:hAnsi="Aptos Narrow"/>
          <w:bCs/>
          <w:sz w:val="24"/>
          <w:szCs w:val="24"/>
        </w:rPr>
        <w:t>Beneficjentowi</w:t>
      </w:r>
      <w:r w:rsidRPr="000D198B">
        <w:rPr>
          <w:rFonts w:ascii="Aptos Narrow" w:hAnsi="Aptos Narrow"/>
          <w:bCs/>
          <w:sz w:val="24"/>
          <w:szCs w:val="24"/>
        </w:rPr>
        <w:t xml:space="preserve"> wszystkich wymaganych przez niego dokumentów, zgodnie z zapisami Regulaminu rekrutacji i udziału w projekcie oraz niniejszej umowy. Brak przedłożenia dokumentów uniemożliwia objęcie Pracodawcy wsparciem w ramach Projektu i skutkuje skreśleniem Pracodawcy z listy;</w:t>
      </w:r>
    </w:p>
    <w:p w14:paraId="032993CC" w14:textId="77777777" w:rsidR="009536F5" w:rsidRPr="000D198B" w:rsidRDefault="009536F5" w:rsidP="000D198B">
      <w:pPr>
        <w:numPr>
          <w:ilvl w:val="2"/>
          <w:numId w:val="30"/>
        </w:numPr>
        <w:spacing w:after="0"/>
        <w:ind w:left="757"/>
        <w:rPr>
          <w:rFonts w:ascii="Aptos Narrow" w:hAnsi="Aptos Narrow"/>
          <w:bCs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aktywnego udziału we wszystkich przewidzianych formach wsparcia oraz obecności na co najmniej 80% godzin zajęć objętych programem szkolenia</w:t>
      </w:r>
      <w:r w:rsidRPr="000D198B">
        <w:rPr>
          <w:rFonts w:ascii="Aptos Narrow" w:hAnsi="Aptos Narrow"/>
          <w:sz w:val="24"/>
          <w:szCs w:val="24"/>
        </w:rPr>
        <w:t>;</w:t>
      </w:r>
    </w:p>
    <w:p w14:paraId="58950268" w14:textId="77777777" w:rsidR="009536F5" w:rsidRPr="000D198B" w:rsidRDefault="009536F5" w:rsidP="000D198B">
      <w:pPr>
        <w:numPr>
          <w:ilvl w:val="2"/>
          <w:numId w:val="30"/>
        </w:numPr>
        <w:spacing w:after="0"/>
        <w:ind w:left="757"/>
        <w:rPr>
          <w:rFonts w:ascii="Aptos Narrow" w:hAnsi="Aptos Narrow"/>
          <w:bCs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udziału we wszystkich formach kontroli, monitoringu i ewaluacji działań projektowych, w tym po zakończeniu udziału w projekcie;</w:t>
      </w:r>
    </w:p>
    <w:p w14:paraId="56C15BB3" w14:textId="77777777" w:rsidR="009536F5" w:rsidRPr="000D198B" w:rsidRDefault="009536F5" w:rsidP="000D198B">
      <w:pPr>
        <w:numPr>
          <w:ilvl w:val="2"/>
          <w:numId w:val="30"/>
        </w:numPr>
        <w:spacing w:after="0"/>
        <w:ind w:left="757"/>
        <w:rPr>
          <w:rFonts w:ascii="Aptos Narrow" w:hAnsi="Aptos Narrow"/>
          <w:bCs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podpisania wymaganej Projektem dokumentacji szkoleniowej;</w:t>
      </w:r>
    </w:p>
    <w:p w14:paraId="6D2BB2F4" w14:textId="35D611F7" w:rsidR="009536F5" w:rsidRPr="000D198B" w:rsidRDefault="009536F5" w:rsidP="000D198B">
      <w:pPr>
        <w:numPr>
          <w:ilvl w:val="2"/>
          <w:numId w:val="30"/>
        </w:numPr>
        <w:spacing w:after="0"/>
        <w:ind w:left="757"/>
        <w:rPr>
          <w:rFonts w:ascii="Aptos Narrow" w:hAnsi="Aptos Narrow"/>
          <w:bCs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złożenia na każde żądanie </w:t>
      </w:r>
      <w:r w:rsidRPr="000D198B">
        <w:rPr>
          <w:rFonts w:ascii="Aptos Narrow" w:hAnsi="Aptos Narrow"/>
          <w:sz w:val="24"/>
          <w:szCs w:val="24"/>
        </w:rPr>
        <w:t>Beneficjenta</w:t>
      </w:r>
      <w:r w:rsidRPr="000D198B">
        <w:rPr>
          <w:rFonts w:ascii="Aptos Narrow" w:hAnsi="Aptos Narrow"/>
          <w:sz w:val="24"/>
          <w:szCs w:val="24"/>
        </w:rPr>
        <w:t xml:space="preserve"> oświadczeń, zaświadczeń lub dokumentów dotyczących spełnienia przez niego warunków udziału w projekcie oraz przekazania danych osobowych na potrzeby rozliczenia projektu, w szczególności w zakresie określonym w formularzu zgłoszeniowym i </w:t>
      </w:r>
      <w:r w:rsidRPr="000D198B">
        <w:rPr>
          <w:rFonts w:ascii="Aptos Narrow" w:hAnsi="Aptos Narrow" w:cstheme="minorHAnsi"/>
          <w:sz w:val="24"/>
          <w:szCs w:val="24"/>
        </w:rPr>
        <w:t>deklaracji udziału w projekcie</w:t>
      </w:r>
      <w:r w:rsidRPr="000D198B">
        <w:rPr>
          <w:rFonts w:ascii="Aptos Narrow" w:hAnsi="Aptos Narrow"/>
          <w:sz w:val="24"/>
          <w:szCs w:val="24"/>
        </w:rPr>
        <w:t>.</w:t>
      </w:r>
    </w:p>
    <w:p w14:paraId="34E9B00C" w14:textId="2F9001AE" w:rsidR="00B52EDE" w:rsidRPr="000D198B" w:rsidRDefault="00B52EDE" w:rsidP="000D198B">
      <w:pPr>
        <w:pStyle w:val="Nagwek1"/>
        <w:jc w:val="left"/>
        <w:rPr>
          <w:rFonts w:ascii="Aptos Narrow" w:hAnsi="Aptos Narrow"/>
        </w:rPr>
      </w:pPr>
      <w:r w:rsidRPr="000D198B">
        <w:rPr>
          <w:rFonts w:ascii="Aptos Narrow" w:hAnsi="Aptos Narrow"/>
        </w:rPr>
        <w:lastRenderedPageBreak/>
        <w:t xml:space="preserve">§ </w:t>
      </w:r>
      <w:r w:rsidR="000D198B" w:rsidRPr="000D198B">
        <w:rPr>
          <w:rFonts w:ascii="Aptos Narrow" w:hAnsi="Aptos Narrow"/>
        </w:rPr>
        <w:t>7</w:t>
      </w:r>
      <w:r w:rsidR="005009B9">
        <w:rPr>
          <w:rFonts w:ascii="Aptos Narrow" w:hAnsi="Aptos Narrow"/>
        </w:rPr>
        <w:t xml:space="preserve"> </w:t>
      </w:r>
      <w:r w:rsidRPr="000D198B">
        <w:rPr>
          <w:rFonts w:ascii="Aptos Narrow" w:hAnsi="Aptos Narrow"/>
        </w:rPr>
        <w:t>TERMIN REALIZACJI WSPARCIA</w:t>
      </w:r>
    </w:p>
    <w:p w14:paraId="04139B86" w14:textId="418BF1AF" w:rsidR="00B52EDE" w:rsidRPr="000D198B" w:rsidRDefault="00B52EDE" w:rsidP="000D198B">
      <w:pPr>
        <w:numPr>
          <w:ilvl w:val="0"/>
          <w:numId w:val="32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Pracodawca zostanie poinformowany przez </w:t>
      </w:r>
      <w:r w:rsidR="009536F5" w:rsidRPr="000D198B">
        <w:rPr>
          <w:rFonts w:ascii="Aptos Narrow" w:hAnsi="Aptos Narrow"/>
          <w:sz w:val="24"/>
          <w:szCs w:val="24"/>
        </w:rPr>
        <w:t>Beneficjenta</w:t>
      </w:r>
      <w:r w:rsidRPr="000D198B">
        <w:rPr>
          <w:rFonts w:ascii="Aptos Narrow" w:hAnsi="Aptos Narrow"/>
          <w:sz w:val="24"/>
          <w:szCs w:val="24"/>
        </w:rPr>
        <w:t xml:space="preserve"> drogą elektroniczną bądź telefoniczną o ustalonym miejscu i godzinie rozpoczęcia szkolenia. </w:t>
      </w:r>
    </w:p>
    <w:p w14:paraId="7F420B03" w14:textId="3CA2E9F9" w:rsidR="00B52EDE" w:rsidRPr="000D198B" w:rsidRDefault="009536F5" w:rsidP="000D198B">
      <w:pPr>
        <w:numPr>
          <w:ilvl w:val="0"/>
          <w:numId w:val="32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Beneficjent</w:t>
      </w:r>
      <w:r w:rsidR="00B52EDE" w:rsidRPr="000D198B">
        <w:rPr>
          <w:rFonts w:ascii="Aptos Narrow" w:hAnsi="Aptos Narrow"/>
          <w:sz w:val="24"/>
          <w:szCs w:val="24"/>
        </w:rPr>
        <w:t xml:space="preserve"> zastrzega sobie prawo zmiany terminów i miejsca szkoleń z przyczyn losowych, uprzedzając Pracodawcę o dokonanych zmianach.</w:t>
      </w:r>
    </w:p>
    <w:p w14:paraId="23AD8028" w14:textId="0CAA2B14" w:rsidR="00B52EDE" w:rsidRPr="000D198B" w:rsidRDefault="00B52EDE" w:rsidP="000D198B">
      <w:pPr>
        <w:numPr>
          <w:ilvl w:val="0"/>
          <w:numId w:val="32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Ogólne zasady organizacyjne dotyczące uczestnictwa w szkoleniach oraz harmonogram zajęć zostaną przekazane </w:t>
      </w:r>
      <w:r w:rsidR="009536F5" w:rsidRPr="000D198B">
        <w:rPr>
          <w:rFonts w:ascii="Aptos Narrow" w:hAnsi="Aptos Narrow"/>
          <w:sz w:val="24"/>
          <w:szCs w:val="24"/>
        </w:rPr>
        <w:t>Pracodawcy</w:t>
      </w:r>
      <w:r w:rsidRPr="000D198B">
        <w:rPr>
          <w:rFonts w:ascii="Aptos Narrow" w:hAnsi="Aptos Narrow"/>
          <w:sz w:val="24"/>
          <w:szCs w:val="24"/>
        </w:rPr>
        <w:t xml:space="preserve"> przed jego rozpoczęciem.</w:t>
      </w:r>
    </w:p>
    <w:p w14:paraId="521A40FE" w14:textId="489E1852" w:rsidR="00B52EDE" w:rsidRPr="000D198B" w:rsidRDefault="00B52EDE" w:rsidP="000D198B">
      <w:pPr>
        <w:numPr>
          <w:ilvl w:val="0"/>
          <w:numId w:val="32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Indywidualne </w:t>
      </w:r>
      <w:r w:rsidR="000D198B" w:rsidRPr="000D198B">
        <w:rPr>
          <w:rFonts w:ascii="Aptos Narrow" w:hAnsi="Aptos Narrow"/>
          <w:sz w:val="24"/>
          <w:szCs w:val="24"/>
        </w:rPr>
        <w:t>poradnictwo w zakresie legalizacji pracy</w:t>
      </w:r>
      <w:r w:rsidRPr="000D198B">
        <w:rPr>
          <w:rFonts w:ascii="Aptos Narrow" w:hAnsi="Aptos Narrow"/>
          <w:sz w:val="24"/>
          <w:szCs w:val="24"/>
        </w:rPr>
        <w:t xml:space="preserve"> realizowane będzie w siedzibie (filii, biurze) Pracodawcy, dla którego świadczone jest wsparcie, w terminach i godzinach dostosowanych do potrzeb i możliwości Pracodawcy.</w:t>
      </w:r>
    </w:p>
    <w:p w14:paraId="3443A955" w14:textId="5B8E3F24" w:rsidR="00B52EDE" w:rsidRPr="000D198B" w:rsidRDefault="00B52EDE" w:rsidP="000D198B">
      <w:pPr>
        <w:pStyle w:val="Nagwek1"/>
        <w:jc w:val="left"/>
        <w:rPr>
          <w:rFonts w:ascii="Aptos Narrow" w:hAnsi="Aptos Narrow"/>
        </w:rPr>
      </w:pPr>
      <w:r w:rsidRPr="000D198B">
        <w:rPr>
          <w:rFonts w:ascii="Aptos Narrow" w:hAnsi="Aptos Narrow"/>
        </w:rPr>
        <w:t xml:space="preserve">§ </w:t>
      </w:r>
      <w:r w:rsidR="005009B9">
        <w:rPr>
          <w:rFonts w:ascii="Aptos Narrow" w:hAnsi="Aptos Narrow"/>
        </w:rPr>
        <w:t xml:space="preserve">8 </w:t>
      </w:r>
      <w:r w:rsidRPr="000D198B">
        <w:rPr>
          <w:rFonts w:ascii="Aptos Narrow" w:hAnsi="Aptos Narrow"/>
        </w:rPr>
        <w:t>POSTANOWIENIA KOŃCOWE</w:t>
      </w:r>
    </w:p>
    <w:p w14:paraId="22C3FE31" w14:textId="77777777" w:rsidR="00B52EDE" w:rsidRPr="000D198B" w:rsidRDefault="00B52EDE" w:rsidP="000D198B">
      <w:pPr>
        <w:pStyle w:val="Akapitzlist"/>
        <w:numPr>
          <w:ilvl w:val="0"/>
          <w:numId w:val="35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Umowa wchodzi w życie z dniem podpisania.</w:t>
      </w:r>
    </w:p>
    <w:p w14:paraId="53FB6F3F" w14:textId="77777777" w:rsidR="00B52EDE" w:rsidRPr="000D198B" w:rsidRDefault="00B52EDE" w:rsidP="000D198B">
      <w:pPr>
        <w:pStyle w:val="Akapitzlist"/>
        <w:numPr>
          <w:ilvl w:val="0"/>
          <w:numId w:val="35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Wszelkie zamiany w umowie wymagają formy pisemnej.</w:t>
      </w:r>
    </w:p>
    <w:p w14:paraId="6FE7AEBB" w14:textId="47DA3A3B" w:rsidR="00B52EDE" w:rsidRPr="000D198B" w:rsidRDefault="00B52EDE" w:rsidP="000D198B">
      <w:pPr>
        <w:pStyle w:val="Akapitzlist"/>
        <w:numPr>
          <w:ilvl w:val="0"/>
          <w:numId w:val="35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W sprawach nieuregulowanych niniejszą Umową zastosowanie mają odpowiednie reguły i zasady wynikające z Regulaminu oraz przepisy K</w:t>
      </w:r>
      <w:r w:rsidR="000F24A2" w:rsidRPr="000D198B">
        <w:rPr>
          <w:rFonts w:ascii="Aptos Narrow" w:hAnsi="Aptos Narrow"/>
          <w:sz w:val="24"/>
          <w:szCs w:val="24"/>
        </w:rPr>
        <w:t xml:space="preserve">odeksu </w:t>
      </w:r>
      <w:r w:rsidRPr="000D198B">
        <w:rPr>
          <w:rFonts w:ascii="Aptos Narrow" w:hAnsi="Aptos Narrow"/>
          <w:sz w:val="24"/>
          <w:szCs w:val="24"/>
        </w:rPr>
        <w:t>C</w:t>
      </w:r>
      <w:r w:rsidR="000F24A2" w:rsidRPr="000D198B">
        <w:rPr>
          <w:rFonts w:ascii="Aptos Narrow" w:hAnsi="Aptos Narrow"/>
          <w:sz w:val="24"/>
          <w:szCs w:val="24"/>
        </w:rPr>
        <w:t>ywilnego</w:t>
      </w:r>
      <w:r w:rsidRPr="000D198B">
        <w:rPr>
          <w:rFonts w:ascii="Aptos Narrow" w:hAnsi="Aptos Narrow"/>
          <w:sz w:val="24"/>
          <w:szCs w:val="24"/>
        </w:rPr>
        <w:t>.</w:t>
      </w:r>
    </w:p>
    <w:p w14:paraId="26273CE3" w14:textId="7E4CE450" w:rsidR="00B52EDE" w:rsidRPr="000D198B" w:rsidRDefault="00B52EDE" w:rsidP="000D198B">
      <w:pPr>
        <w:pStyle w:val="Akapitzlist"/>
        <w:numPr>
          <w:ilvl w:val="0"/>
          <w:numId w:val="35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Spory wynikłe z niniejszej Umowy rozstrzygać będzie Sąd Powszechny właściwy dla siedziby </w:t>
      </w:r>
      <w:r w:rsidRPr="000D198B">
        <w:rPr>
          <w:rFonts w:ascii="Aptos Narrow" w:hAnsi="Aptos Narrow"/>
          <w:sz w:val="24"/>
          <w:szCs w:val="24"/>
        </w:rPr>
        <w:t>Beneficjenta</w:t>
      </w:r>
      <w:r w:rsidRPr="000D198B">
        <w:rPr>
          <w:rFonts w:ascii="Aptos Narrow" w:hAnsi="Aptos Narrow"/>
          <w:sz w:val="24"/>
          <w:szCs w:val="24"/>
        </w:rPr>
        <w:t>.</w:t>
      </w:r>
    </w:p>
    <w:p w14:paraId="4A579B2B" w14:textId="77777777" w:rsidR="00B52EDE" w:rsidRPr="000D198B" w:rsidRDefault="00B52EDE" w:rsidP="000D198B">
      <w:pPr>
        <w:pStyle w:val="Akapitzlist"/>
        <w:numPr>
          <w:ilvl w:val="0"/>
          <w:numId w:val="35"/>
        </w:numPr>
        <w:spacing w:after="0"/>
        <w:ind w:left="36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 w:cstheme="minorHAnsi"/>
          <w:sz w:val="24"/>
          <w:szCs w:val="24"/>
        </w:rPr>
        <w:t>Umowę sporządzono w dwóch jednobrzmiących egzemplarzach, po jednym dla każdej ze stron.</w:t>
      </w:r>
    </w:p>
    <w:p w14:paraId="1DE89E22" w14:textId="77777777" w:rsidR="00B52EDE" w:rsidRPr="000D198B" w:rsidRDefault="00B52EDE" w:rsidP="000D198B">
      <w:pPr>
        <w:tabs>
          <w:tab w:val="center" w:pos="2268"/>
          <w:tab w:val="center" w:pos="6804"/>
        </w:tabs>
        <w:spacing w:before="600" w:after="0"/>
        <w:ind w:left="360"/>
        <w:rPr>
          <w:rFonts w:ascii="Aptos Narrow" w:hAnsi="Aptos Narrow" w:cs="Calibri"/>
          <w:sz w:val="24"/>
          <w:szCs w:val="24"/>
        </w:rPr>
      </w:pPr>
      <w:r w:rsidRPr="000D198B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  <w:r w:rsidRPr="000D198B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</w:p>
    <w:p w14:paraId="00074C35" w14:textId="35067C00" w:rsidR="00B52EDE" w:rsidRPr="000D198B" w:rsidRDefault="00B52EDE" w:rsidP="000D198B">
      <w:pPr>
        <w:tabs>
          <w:tab w:val="center" w:pos="2268"/>
          <w:tab w:val="center" w:pos="6804"/>
        </w:tabs>
        <w:spacing w:after="0"/>
        <w:ind w:left="360"/>
        <w:rPr>
          <w:rFonts w:ascii="Aptos Narrow" w:hAnsi="Aptos Narrow"/>
          <w:i/>
          <w:iCs/>
          <w:sz w:val="24"/>
          <w:szCs w:val="24"/>
        </w:rPr>
      </w:pPr>
      <w:r w:rsidRPr="000D198B">
        <w:rPr>
          <w:rFonts w:ascii="Aptos Narrow" w:hAnsi="Aptos Narrow" w:cs="Calibri"/>
          <w:sz w:val="24"/>
          <w:szCs w:val="24"/>
        </w:rPr>
        <w:tab/>
      </w:r>
      <w:r w:rsidR="000F24A2" w:rsidRPr="000D198B">
        <w:rPr>
          <w:rFonts w:ascii="Aptos Narrow" w:hAnsi="Aptos Narrow" w:cs="Calibri"/>
          <w:i/>
          <w:sz w:val="24"/>
          <w:szCs w:val="24"/>
        </w:rPr>
        <w:t>BENEFICJENT</w:t>
      </w:r>
      <w:r w:rsidRPr="000D198B">
        <w:rPr>
          <w:rFonts w:ascii="Aptos Narrow" w:hAnsi="Aptos Narrow" w:cs="Calibri"/>
          <w:i/>
          <w:sz w:val="24"/>
          <w:szCs w:val="24"/>
        </w:rPr>
        <w:tab/>
      </w:r>
      <w:r w:rsidRPr="000D198B">
        <w:rPr>
          <w:rFonts w:ascii="Aptos Narrow" w:hAnsi="Aptos Narrow"/>
          <w:i/>
          <w:iCs/>
          <w:sz w:val="24"/>
          <w:szCs w:val="24"/>
        </w:rPr>
        <w:t>PRACODAWCA</w:t>
      </w:r>
    </w:p>
    <w:p w14:paraId="3303362A" w14:textId="77777777" w:rsidR="00B52EDE" w:rsidRPr="000D198B" w:rsidRDefault="00B52EDE" w:rsidP="000D198B">
      <w:pPr>
        <w:spacing w:before="240" w:after="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Załączniki do umowy:</w:t>
      </w:r>
    </w:p>
    <w:p w14:paraId="1D41C9D8" w14:textId="77777777" w:rsidR="00B52EDE" w:rsidRPr="000D198B" w:rsidRDefault="00B52EDE" w:rsidP="000D198B">
      <w:pPr>
        <w:numPr>
          <w:ilvl w:val="0"/>
          <w:numId w:val="31"/>
        </w:numPr>
        <w:spacing w:after="0"/>
        <w:rPr>
          <w:rFonts w:ascii="Aptos Narrow" w:hAnsi="Aptos Narrow"/>
          <w:sz w:val="24"/>
          <w:szCs w:val="24"/>
        </w:rPr>
      </w:pPr>
      <w:bookmarkStart w:id="4" w:name="_Hlk21433115"/>
      <w:r w:rsidRPr="000D198B">
        <w:rPr>
          <w:rFonts w:ascii="Aptos Narrow" w:hAnsi="Aptos Narrow"/>
          <w:sz w:val="24"/>
          <w:szCs w:val="24"/>
        </w:rPr>
        <w:t xml:space="preserve">Formularz informacji przedstawianych przy ubieganiu się o pomoc de </w:t>
      </w:r>
      <w:proofErr w:type="spellStart"/>
      <w:r w:rsidRPr="000D198B">
        <w:rPr>
          <w:rFonts w:ascii="Aptos Narrow" w:hAnsi="Aptos Narrow"/>
          <w:sz w:val="24"/>
          <w:szCs w:val="24"/>
        </w:rPr>
        <w:t>minimis</w:t>
      </w:r>
      <w:proofErr w:type="spellEnd"/>
      <w:r w:rsidRPr="000D198B">
        <w:rPr>
          <w:rFonts w:ascii="Aptos Narrow" w:hAnsi="Aptos Narrow"/>
          <w:sz w:val="24"/>
          <w:szCs w:val="24"/>
        </w:rPr>
        <w:t xml:space="preserve"> – zał. 1</w:t>
      </w:r>
    </w:p>
    <w:p w14:paraId="7FE929BF" w14:textId="77777777" w:rsidR="00B52EDE" w:rsidRPr="000D198B" w:rsidRDefault="00B52EDE" w:rsidP="000D198B">
      <w:pPr>
        <w:numPr>
          <w:ilvl w:val="0"/>
          <w:numId w:val="31"/>
        </w:numPr>
        <w:spacing w:after="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 xml:space="preserve">Oświadczenie o otrzymanej/nieotrzymaniu pomocy de </w:t>
      </w:r>
      <w:proofErr w:type="spellStart"/>
      <w:r w:rsidRPr="000D198B">
        <w:rPr>
          <w:rFonts w:ascii="Aptos Narrow" w:hAnsi="Aptos Narrow"/>
          <w:sz w:val="24"/>
          <w:szCs w:val="24"/>
        </w:rPr>
        <w:t>minimis</w:t>
      </w:r>
      <w:proofErr w:type="spellEnd"/>
      <w:r w:rsidRPr="000D198B">
        <w:rPr>
          <w:rFonts w:ascii="Aptos Narrow" w:hAnsi="Aptos Narrow"/>
          <w:sz w:val="24"/>
          <w:szCs w:val="24"/>
        </w:rPr>
        <w:t xml:space="preserve"> – zał. 2</w:t>
      </w:r>
    </w:p>
    <w:p w14:paraId="2EF39320" w14:textId="77777777" w:rsidR="00B52EDE" w:rsidRPr="000D198B" w:rsidRDefault="00B52EDE" w:rsidP="000D198B">
      <w:pPr>
        <w:numPr>
          <w:ilvl w:val="0"/>
          <w:numId w:val="31"/>
        </w:numPr>
        <w:spacing w:after="0"/>
        <w:rPr>
          <w:rFonts w:ascii="Aptos Narrow" w:hAnsi="Aptos Narrow"/>
          <w:sz w:val="24"/>
          <w:szCs w:val="24"/>
        </w:rPr>
      </w:pPr>
      <w:r w:rsidRPr="000D198B">
        <w:rPr>
          <w:rFonts w:ascii="Aptos Narrow" w:hAnsi="Aptos Narrow"/>
          <w:sz w:val="24"/>
          <w:szCs w:val="24"/>
        </w:rPr>
        <w:t>Oświadczenie dotyczące statusu MŚP i powiązań – zał. 3</w:t>
      </w:r>
      <w:bookmarkEnd w:id="4"/>
    </w:p>
    <w:p w14:paraId="47D24130" w14:textId="77777777" w:rsidR="00B52EDE" w:rsidRPr="00694846" w:rsidRDefault="00B52EDE" w:rsidP="000D198B">
      <w:pPr>
        <w:tabs>
          <w:tab w:val="center" w:pos="2268"/>
          <w:tab w:val="center" w:pos="6804"/>
        </w:tabs>
        <w:spacing w:after="0"/>
        <w:ind w:left="360"/>
        <w:rPr>
          <w:rFonts w:ascii="Aptos Narrow" w:hAnsi="Aptos Narrow" w:cs="Calibri"/>
          <w:i/>
          <w:sz w:val="24"/>
          <w:szCs w:val="24"/>
        </w:rPr>
      </w:pPr>
    </w:p>
    <w:sectPr w:rsidR="00B52EDE" w:rsidRPr="00694846" w:rsidSect="0099422F">
      <w:headerReference w:type="default" r:id="rId8"/>
      <w:footerReference w:type="default" r:id="rId9"/>
      <w:pgSz w:w="11906" w:h="16838"/>
      <w:pgMar w:top="1702" w:right="1440" w:bottom="851" w:left="1440" w:header="0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DA41F" w14:textId="77777777" w:rsidR="004D0763" w:rsidRDefault="004D0763" w:rsidP="00A476FA">
      <w:pPr>
        <w:spacing w:after="0" w:line="240" w:lineRule="auto"/>
      </w:pPr>
      <w:r>
        <w:separator/>
      </w:r>
    </w:p>
  </w:endnote>
  <w:endnote w:type="continuationSeparator" w:id="0">
    <w:p w14:paraId="2B708C79" w14:textId="77777777" w:rsidR="004D0763" w:rsidRDefault="004D0763" w:rsidP="00A4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,Bold"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D9A41" w14:textId="28F33124" w:rsidR="006930F7" w:rsidRPr="003511D0" w:rsidRDefault="006930F7" w:rsidP="003511D0">
    <w:pPr>
      <w:pStyle w:val="Bezodstpw"/>
      <w:spacing w:before="240"/>
      <w:jc w:val="center"/>
      <w:rPr>
        <w:rFonts w:ascii="Bahnschrift" w:hAnsi="Bahnschrift"/>
        <w:bCs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A0069" w14:textId="77777777" w:rsidR="004D0763" w:rsidRDefault="004D0763" w:rsidP="00A476FA">
      <w:pPr>
        <w:spacing w:after="0" w:line="240" w:lineRule="auto"/>
      </w:pPr>
      <w:r>
        <w:separator/>
      </w:r>
    </w:p>
  </w:footnote>
  <w:footnote w:type="continuationSeparator" w:id="0">
    <w:p w14:paraId="658C6119" w14:textId="77777777" w:rsidR="004D0763" w:rsidRDefault="004D0763" w:rsidP="00A4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6483E" w14:textId="406C648A" w:rsidR="00BF4F2E" w:rsidRPr="003872E0" w:rsidRDefault="001E0F4B" w:rsidP="00BF4F2E">
    <w:pPr>
      <w:pStyle w:val="Nagwek"/>
      <w:spacing w:before="480" w:after="240"/>
      <w:rPr>
        <w:b/>
        <w:bCs/>
      </w:rPr>
    </w:pPr>
    <w:r>
      <w:rPr>
        <w:rFonts w:ascii="Bahnschrift" w:hAnsi="Bahnschrift"/>
        <w:b/>
        <w:bCs/>
        <w:noProof/>
        <w:sz w:val="24"/>
        <w:szCs w:val="24"/>
      </w:rPr>
      <w:drawing>
        <wp:inline distT="0" distB="0" distL="0" distR="0" wp14:anchorId="1959C9D8" wp14:editId="7D273E64">
          <wp:extent cx="5731510" cy="605155"/>
          <wp:effectExtent l="0" t="0" r="0" b="0"/>
          <wp:docPr id="2312698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5"/>
    <w:multiLevelType w:val="multilevel"/>
    <w:tmpl w:val="F9BC400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4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21"/>
    <w:multiLevelType w:val="multilevel"/>
    <w:tmpl w:val="7DEC56CC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6" w15:restartNumberingAfterBreak="0">
    <w:nsid w:val="02390597"/>
    <w:multiLevelType w:val="hybridMultilevel"/>
    <w:tmpl w:val="3E3262E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4A43630"/>
    <w:multiLevelType w:val="hybridMultilevel"/>
    <w:tmpl w:val="2E248E6E"/>
    <w:lvl w:ilvl="0" w:tplc="EBF4A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3316D5"/>
    <w:multiLevelType w:val="hybridMultilevel"/>
    <w:tmpl w:val="4B72B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74B44"/>
    <w:multiLevelType w:val="hybridMultilevel"/>
    <w:tmpl w:val="0CAA4E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86883E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5E2F56"/>
    <w:multiLevelType w:val="hybridMultilevel"/>
    <w:tmpl w:val="402C565E"/>
    <w:lvl w:ilvl="0" w:tplc="EBF4A1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73975"/>
    <w:multiLevelType w:val="hybridMultilevel"/>
    <w:tmpl w:val="FA6A65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27E31A3"/>
    <w:multiLevelType w:val="hybridMultilevel"/>
    <w:tmpl w:val="4E941492"/>
    <w:lvl w:ilvl="0" w:tplc="FFFFFFFF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030174"/>
    <w:multiLevelType w:val="hybridMultilevel"/>
    <w:tmpl w:val="5D3E6B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B08E6"/>
    <w:multiLevelType w:val="hybridMultilevel"/>
    <w:tmpl w:val="1DC8D7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7C5D07"/>
    <w:multiLevelType w:val="hybridMultilevel"/>
    <w:tmpl w:val="4A7CC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D23DD"/>
    <w:multiLevelType w:val="hybridMultilevel"/>
    <w:tmpl w:val="17465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CB071C"/>
    <w:multiLevelType w:val="hybridMultilevel"/>
    <w:tmpl w:val="FA6A65FE"/>
    <w:lvl w:ilvl="0" w:tplc="EBF4A1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B401D3"/>
    <w:multiLevelType w:val="hybridMultilevel"/>
    <w:tmpl w:val="47B429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11191"/>
    <w:multiLevelType w:val="hybridMultilevel"/>
    <w:tmpl w:val="439C22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B912D6"/>
    <w:multiLevelType w:val="hybridMultilevel"/>
    <w:tmpl w:val="9FBA3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648DE"/>
    <w:multiLevelType w:val="hybridMultilevel"/>
    <w:tmpl w:val="DE0CF110"/>
    <w:lvl w:ilvl="0" w:tplc="8D1A9C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37366"/>
    <w:multiLevelType w:val="hybridMultilevel"/>
    <w:tmpl w:val="C1DC909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7F03AF2"/>
    <w:multiLevelType w:val="hybridMultilevel"/>
    <w:tmpl w:val="F6441EB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C3FF6"/>
    <w:multiLevelType w:val="hybridMultilevel"/>
    <w:tmpl w:val="66FC6110"/>
    <w:lvl w:ilvl="0" w:tplc="E86883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4276A"/>
    <w:multiLevelType w:val="hybridMultilevel"/>
    <w:tmpl w:val="981AC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4616EA"/>
    <w:multiLevelType w:val="hybridMultilevel"/>
    <w:tmpl w:val="93D02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50941"/>
    <w:multiLevelType w:val="hybridMultilevel"/>
    <w:tmpl w:val="66FC6110"/>
    <w:lvl w:ilvl="0" w:tplc="E86883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6C6658"/>
    <w:multiLevelType w:val="hybridMultilevel"/>
    <w:tmpl w:val="21D68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5009B9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D4E54"/>
    <w:multiLevelType w:val="hybridMultilevel"/>
    <w:tmpl w:val="52784E74"/>
    <w:lvl w:ilvl="0" w:tplc="D9542C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128E33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5B757F"/>
    <w:multiLevelType w:val="hybridMultilevel"/>
    <w:tmpl w:val="28FE2092"/>
    <w:lvl w:ilvl="0" w:tplc="EAE02CA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 w15:restartNumberingAfterBreak="0">
    <w:nsid w:val="535E0A75"/>
    <w:multiLevelType w:val="hybridMultilevel"/>
    <w:tmpl w:val="B0E27F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654A9A"/>
    <w:multiLevelType w:val="hybridMultilevel"/>
    <w:tmpl w:val="5D3E6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35CF2"/>
    <w:multiLevelType w:val="hybridMultilevel"/>
    <w:tmpl w:val="28FE2092"/>
    <w:lvl w:ilvl="0" w:tplc="EAE02CAA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5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6" w15:restartNumberingAfterBreak="0">
    <w:nsid w:val="73C654FD"/>
    <w:multiLevelType w:val="hybridMultilevel"/>
    <w:tmpl w:val="9FBA3A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40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55017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491995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4203422">
    <w:abstractNumId w:val="2"/>
    <w:lvlOverride w:ilvl="0">
      <w:startOverride w:val="1"/>
    </w:lvlOverride>
  </w:num>
  <w:num w:numId="5" w16cid:durableId="1919705192">
    <w:abstractNumId w:val="3"/>
    <w:lvlOverride w:ilvl="0">
      <w:startOverride w:val="1"/>
    </w:lvlOverride>
  </w:num>
  <w:num w:numId="6" w16cid:durableId="1313220312">
    <w:abstractNumId w:val="35"/>
  </w:num>
  <w:num w:numId="7" w16cid:durableId="792330358">
    <w:abstractNumId w:val="26"/>
  </w:num>
  <w:num w:numId="8" w16cid:durableId="302933771">
    <w:abstractNumId w:val="8"/>
  </w:num>
  <w:num w:numId="9" w16cid:durableId="240721824">
    <w:abstractNumId w:val="6"/>
  </w:num>
  <w:num w:numId="10" w16cid:durableId="1517117561">
    <w:abstractNumId w:val="0"/>
  </w:num>
  <w:num w:numId="11" w16cid:durableId="974682052">
    <w:abstractNumId w:val="20"/>
  </w:num>
  <w:num w:numId="12" w16cid:durableId="119419746">
    <w:abstractNumId w:val="14"/>
  </w:num>
  <w:num w:numId="13" w16cid:durableId="1505196819">
    <w:abstractNumId w:val="25"/>
  </w:num>
  <w:num w:numId="14" w16cid:durableId="1864443200">
    <w:abstractNumId w:val="30"/>
  </w:num>
  <w:num w:numId="15" w16cid:durableId="875894137">
    <w:abstractNumId w:val="32"/>
  </w:num>
  <w:num w:numId="16" w16cid:durableId="1463186106">
    <w:abstractNumId w:val="15"/>
  </w:num>
  <w:num w:numId="17" w16cid:durableId="147668148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38220144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3155720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90011415">
    <w:abstractNumId w:val="27"/>
  </w:num>
  <w:num w:numId="21" w16cid:durableId="2030592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97244827">
    <w:abstractNumId w:val="17"/>
  </w:num>
  <w:num w:numId="23" w16cid:durableId="1586187956">
    <w:abstractNumId w:val="31"/>
  </w:num>
  <w:num w:numId="24" w16cid:durableId="299002088">
    <w:abstractNumId w:val="19"/>
  </w:num>
  <w:num w:numId="25" w16cid:durableId="385378774">
    <w:abstractNumId w:val="34"/>
  </w:num>
  <w:num w:numId="26" w16cid:durableId="1250188567">
    <w:abstractNumId w:val="9"/>
  </w:num>
  <w:num w:numId="27" w16cid:durableId="1163424565">
    <w:abstractNumId w:val="7"/>
  </w:num>
  <w:num w:numId="28" w16cid:durableId="386954842">
    <w:abstractNumId w:val="18"/>
  </w:num>
  <w:num w:numId="29" w16cid:durableId="647443403">
    <w:abstractNumId w:val="10"/>
  </w:num>
  <w:num w:numId="30" w16cid:durableId="168567022">
    <w:abstractNumId w:val="23"/>
  </w:num>
  <w:num w:numId="31" w16cid:durableId="548763063">
    <w:abstractNumId w:val="21"/>
  </w:num>
  <w:num w:numId="32" w16cid:durableId="1015688711">
    <w:abstractNumId w:val="28"/>
  </w:num>
  <w:num w:numId="33" w16cid:durableId="1293828190">
    <w:abstractNumId w:val="24"/>
  </w:num>
  <w:num w:numId="34" w16cid:durableId="671571155">
    <w:abstractNumId w:val="29"/>
  </w:num>
  <w:num w:numId="35" w16cid:durableId="670912404">
    <w:abstractNumId w:val="36"/>
  </w:num>
  <w:num w:numId="36" w16cid:durableId="1863207239">
    <w:abstractNumId w:val="11"/>
  </w:num>
  <w:num w:numId="37" w16cid:durableId="414933900">
    <w:abstractNumId w:val="22"/>
  </w:num>
  <w:num w:numId="38" w16cid:durableId="2056807721">
    <w:abstractNumId w:val="12"/>
  </w:num>
  <w:num w:numId="39" w16cid:durableId="276375429">
    <w:abstractNumId w:val="33"/>
  </w:num>
  <w:num w:numId="40" w16cid:durableId="1544752185">
    <w:abstractNumId w:val="16"/>
  </w:num>
  <w:num w:numId="41" w16cid:durableId="15634397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6FA"/>
    <w:rsid w:val="00036B8D"/>
    <w:rsid w:val="00044016"/>
    <w:rsid w:val="0005242A"/>
    <w:rsid w:val="00062524"/>
    <w:rsid w:val="000635C1"/>
    <w:rsid w:val="000D035E"/>
    <w:rsid w:val="000D16B7"/>
    <w:rsid w:val="000D198B"/>
    <w:rsid w:val="000F0A63"/>
    <w:rsid w:val="000F0BC9"/>
    <w:rsid w:val="000F24A2"/>
    <w:rsid w:val="0010034D"/>
    <w:rsid w:val="00124A20"/>
    <w:rsid w:val="00131E45"/>
    <w:rsid w:val="00133D9B"/>
    <w:rsid w:val="001507B8"/>
    <w:rsid w:val="001654C3"/>
    <w:rsid w:val="00190BE0"/>
    <w:rsid w:val="00191B19"/>
    <w:rsid w:val="001B3C57"/>
    <w:rsid w:val="001B7CBD"/>
    <w:rsid w:val="001C72E9"/>
    <w:rsid w:val="001E0F4B"/>
    <w:rsid w:val="001E1065"/>
    <w:rsid w:val="001F009F"/>
    <w:rsid w:val="002040AB"/>
    <w:rsid w:val="00213406"/>
    <w:rsid w:val="00224149"/>
    <w:rsid w:val="002544B1"/>
    <w:rsid w:val="0026089D"/>
    <w:rsid w:val="002A5231"/>
    <w:rsid w:val="002A5239"/>
    <w:rsid w:val="002B1D14"/>
    <w:rsid w:val="002C3F8F"/>
    <w:rsid w:val="002C5AF6"/>
    <w:rsid w:val="002F4581"/>
    <w:rsid w:val="003048C9"/>
    <w:rsid w:val="00306277"/>
    <w:rsid w:val="003168AD"/>
    <w:rsid w:val="00324053"/>
    <w:rsid w:val="00327DBD"/>
    <w:rsid w:val="00344A02"/>
    <w:rsid w:val="003511D0"/>
    <w:rsid w:val="00364425"/>
    <w:rsid w:val="003665D4"/>
    <w:rsid w:val="00376C95"/>
    <w:rsid w:val="003775C8"/>
    <w:rsid w:val="003872E0"/>
    <w:rsid w:val="003976A8"/>
    <w:rsid w:val="003A6DB1"/>
    <w:rsid w:val="003B5EF9"/>
    <w:rsid w:val="003C28B2"/>
    <w:rsid w:val="003D1924"/>
    <w:rsid w:val="003D43E4"/>
    <w:rsid w:val="003E10AC"/>
    <w:rsid w:val="003F1269"/>
    <w:rsid w:val="00406FAD"/>
    <w:rsid w:val="00427AA6"/>
    <w:rsid w:val="00437EC7"/>
    <w:rsid w:val="00446CD0"/>
    <w:rsid w:val="004520F7"/>
    <w:rsid w:val="00466581"/>
    <w:rsid w:val="004950E6"/>
    <w:rsid w:val="004A47F0"/>
    <w:rsid w:val="004A511F"/>
    <w:rsid w:val="004D0763"/>
    <w:rsid w:val="004E0FFD"/>
    <w:rsid w:val="004F5C0E"/>
    <w:rsid w:val="005009B9"/>
    <w:rsid w:val="005205D1"/>
    <w:rsid w:val="00520A2A"/>
    <w:rsid w:val="0052266E"/>
    <w:rsid w:val="00530D94"/>
    <w:rsid w:val="00534882"/>
    <w:rsid w:val="00540F24"/>
    <w:rsid w:val="00543248"/>
    <w:rsid w:val="0056036C"/>
    <w:rsid w:val="00564580"/>
    <w:rsid w:val="005652CE"/>
    <w:rsid w:val="00570A84"/>
    <w:rsid w:val="00583A3C"/>
    <w:rsid w:val="005913FE"/>
    <w:rsid w:val="005F152D"/>
    <w:rsid w:val="005F47AB"/>
    <w:rsid w:val="00611F32"/>
    <w:rsid w:val="00622705"/>
    <w:rsid w:val="00645855"/>
    <w:rsid w:val="00647C98"/>
    <w:rsid w:val="00687171"/>
    <w:rsid w:val="00692028"/>
    <w:rsid w:val="006930F7"/>
    <w:rsid w:val="00694846"/>
    <w:rsid w:val="006A763F"/>
    <w:rsid w:val="006B009B"/>
    <w:rsid w:val="006E18A8"/>
    <w:rsid w:val="006E23A0"/>
    <w:rsid w:val="006E47F0"/>
    <w:rsid w:val="006E7DD9"/>
    <w:rsid w:val="006F4946"/>
    <w:rsid w:val="006F56C7"/>
    <w:rsid w:val="006F5DE4"/>
    <w:rsid w:val="00701E81"/>
    <w:rsid w:val="0070675C"/>
    <w:rsid w:val="00732D2B"/>
    <w:rsid w:val="007534D7"/>
    <w:rsid w:val="007775EA"/>
    <w:rsid w:val="007868AD"/>
    <w:rsid w:val="00795C0F"/>
    <w:rsid w:val="00796939"/>
    <w:rsid w:val="007A70FC"/>
    <w:rsid w:val="007C62E5"/>
    <w:rsid w:val="007E012C"/>
    <w:rsid w:val="007E15FD"/>
    <w:rsid w:val="007E778F"/>
    <w:rsid w:val="007F1072"/>
    <w:rsid w:val="007F27C2"/>
    <w:rsid w:val="007F67DE"/>
    <w:rsid w:val="0080306F"/>
    <w:rsid w:val="00803366"/>
    <w:rsid w:val="008110F4"/>
    <w:rsid w:val="0082311B"/>
    <w:rsid w:val="00830AB4"/>
    <w:rsid w:val="0083235F"/>
    <w:rsid w:val="00845C60"/>
    <w:rsid w:val="00851CC0"/>
    <w:rsid w:val="0086158A"/>
    <w:rsid w:val="00870C3A"/>
    <w:rsid w:val="00873103"/>
    <w:rsid w:val="008740A3"/>
    <w:rsid w:val="00881069"/>
    <w:rsid w:val="0088318D"/>
    <w:rsid w:val="00883714"/>
    <w:rsid w:val="0088542A"/>
    <w:rsid w:val="00897B25"/>
    <w:rsid w:val="008B6CF1"/>
    <w:rsid w:val="008C255C"/>
    <w:rsid w:val="008D0D59"/>
    <w:rsid w:val="008D4EA8"/>
    <w:rsid w:val="008F407E"/>
    <w:rsid w:val="008F6E1F"/>
    <w:rsid w:val="009039FE"/>
    <w:rsid w:val="0090423C"/>
    <w:rsid w:val="009069FB"/>
    <w:rsid w:val="00925D6F"/>
    <w:rsid w:val="00925F4D"/>
    <w:rsid w:val="009536F5"/>
    <w:rsid w:val="00972B02"/>
    <w:rsid w:val="0098486F"/>
    <w:rsid w:val="0099422F"/>
    <w:rsid w:val="009A7A1A"/>
    <w:rsid w:val="009D6C1B"/>
    <w:rsid w:val="009F44C7"/>
    <w:rsid w:val="009F49D2"/>
    <w:rsid w:val="00A03375"/>
    <w:rsid w:val="00A06431"/>
    <w:rsid w:val="00A13855"/>
    <w:rsid w:val="00A1460A"/>
    <w:rsid w:val="00A4732D"/>
    <w:rsid w:val="00A476FA"/>
    <w:rsid w:val="00A579D1"/>
    <w:rsid w:val="00A63027"/>
    <w:rsid w:val="00A81B86"/>
    <w:rsid w:val="00A82152"/>
    <w:rsid w:val="00A9373E"/>
    <w:rsid w:val="00A940F9"/>
    <w:rsid w:val="00AA59DF"/>
    <w:rsid w:val="00AB3352"/>
    <w:rsid w:val="00AD67C3"/>
    <w:rsid w:val="00AE686D"/>
    <w:rsid w:val="00AE747B"/>
    <w:rsid w:val="00AF5F4F"/>
    <w:rsid w:val="00B16323"/>
    <w:rsid w:val="00B44AA3"/>
    <w:rsid w:val="00B52EDE"/>
    <w:rsid w:val="00B5368B"/>
    <w:rsid w:val="00B8054D"/>
    <w:rsid w:val="00B82671"/>
    <w:rsid w:val="00BA0D0B"/>
    <w:rsid w:val="00BB1752"/>
    <w:rsid w:val="00BB1A7A"/>
    <w:rsid w:val="00BD568A"/>
    <w:rsid w:val="00BE0208"/>
    <w:rsid w:val="00BF4F2E"/>
    <w:rsid w:val="00C01C81"/>
    <w:rsid w:val="00C200E4"/>
    <w:rsid w:val="00C559C4"/>
    <w:rsid w:val="00C74D08"/>
    <w:rsid w:val="00C76BA7"/>
    <w:rsid w:val="00C839F4"/>
    <w:rsid w:val="00CC5601"/>
    <w:rsid w:val="00CC7CEC"/>
    <w:rsid w:val="00CD2D48"/>
    <w:rsid w:val="00CE5A8A"/>
    <w:rsid w:val="00D05844"/>
    <w:rsid w:val="00D06971"/>
    <w:rsid w:val="00D65A61"/>
    <w:rsid w:val="00D66E7E"/>
    <w:rsid w:val="00D76800"/>
    <w:rsid w:val="00D83429"/>
    <w:rsid w:val="00D92F3C"/>
    <w:rsid w:val="00DA1267"/>
    <w:rsid w:val="00DB6262"/>
    <w:rsid w:val="00DB7895"/>
    <w:rsid w:val="00DC36A6"/>
    <w:rsid w:val="00DE5DAB"/>
    <w:rsid w:val="00DF1DB5"/>
    <w:rsid w:val="00DF38A7"/>
    <w:rsid w:val="00E00B38"/>
    <w:rsid w:val="00E17E53"/>
    <w:rsid w:val="00E2442B"/>
    <w:rsid w:val="00E2551B"/>
    <w:rsid w:val="00E52705"/>
    <w:rsid w:val="00E64F3E"/>
    <w:rsid w:val="00EA4B04"/>
    <w:rsid w:val="00EA79A8"/>
    <w:rsid w:val="00EC483E"/>
    <w:rsid w:val="00ED22DF"/>
    <w:rsid w:val="00EF0802"/>
    <w:rsid w:val="00F04642"/>
    <w:rsid w:val="00F236E3"/>
    <w:rsid w:val="00F24465"/>
    <w:rsid w:val="00F24E19"/>
    <w:rsid w:val="00F24EFC"/>
    <w:rsid w:val="00F60D61"/>
    <w:rsid w:val="00F96FC0"/>
    <w:rsid w:val="00FA1537"/>
    <w:rsid w:val="00FA3325"/>
    <w:rsid w:val="00FA6601"/>
    <w:rsid w:val="00FB1196"/>
    <w:rsid w:val="00FD2671"/>
    <w:rsid w:val="00FE1DFD"/>
    <w:rsid w:val="00FE766D"/>
    <w:rsid w:val="00FF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01B4D"/>
  <w15:docId w15:val="{D7A0EB02-4267-4D92-BD58-A28C7479C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2DF"/>
  </w:style>
  <w:style w:type="paragraph" w:styleId="Nagwek1">
    <w:name w:val="heading 1"/>
    <w:basedOn w:val="Normalny"/>
    <w:next w:val="Normalny"/>
    <w:link w:val="Nagwek1Znak"/>
    <w:uiPriority w:val="9"/>
    <w:qFormat/>
    <w:rsid w:val="00B52EDE"/>
    <w:pPr>
      <w:keepNext/>
      <w:keepLines/>
      <w:spacing w:before="240" w:after="0"/>
      <w:jc w:val="center"/>
      <w:outlineLvl w:val="0"/>
    </w:pPr>
    <w:rPr>
      <w:rFonts w:ascii="Century Gothic" w:eastAsiaTheme="majorEastAsia" w:hAnsi="Century Gothic" w:cstheme="majorBidi"/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A476FA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A476FA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Footnotemark,FR,Footnotemark1,Footnotemark2,FR1,Footnotemark3,FR2,Footnotemark4,FR3,Footnotemark5,FR4,Footnotemark6,Footnotemark7,Footnotemark8,FR5,E FNZ,Footnote#"/>
    <w:basedOn w:val="Domylnaczcionkaakapitu"/>
    <w:uiPriority w:val="99"/>
    <w:semiHidden/>
    <w:unhideWhenUsed/>
    <w:rsid w:val="00570A8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8AD"/>
  </w:style>
  <w:style w:type="paragraph" w:styleId="Stopka">
    <w:name w:val="footer"/>
    <w:basedOn w:val="Normalny"/>
    <w:link w:val="StopkaZnak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168AD"/>
  </w:style>
  <w:style w:type="paragraph" w:styleId="Tekstdymka">
    <w:name w:val="Balloon Text"/>
    <w:basedOn w:val="Normalny"/>
    <w:link w:val="TekstdymkaZnak"/>
    <w:uiPriority w:val="99"/>
    <w:semiHidden/>
    <w:unhideWhenUsed/>
    <w:rsid w:val="005F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AB"/>
    <w:rPr>
      <w:rFonts w:ascii="Tahoma" w:hAnsi="Tahoma" w:cs="Tahoma"/>
      <w:sz w:val="16"/>
      <w:szCs w:val="16"/>
    </w:rPr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DA1267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A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930F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NagwekistopkaA">
    <w:name w:val="Nagłówek i stopka A"/>
    <w:rsid w:val="006930F7"/>
    <w:pP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lang w:eastAsia="pl-PL"/>
    </w:rPr>
  </w:style>
  <w:style w:type="character" w:customStyle="1" w:styleId="item">
    <w:name w:val="item"/>
    <w:rsid w:val="006930F7"/>
  </w:style>
  <w:style w:type="paragraph" w:styleId="Tekstpodstawowy">
    <w:name w:val="Body Text"/>
    <w:basedOn w:val="Normalny"/>
    <w:link w:val="TekstpodstawowyZnak"/>
    <w:unhideWhenUsed/>
    <w:rsid w:val="00DB789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B7895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Punkt 1.1 Znak"/>
    <w:link w:val="Akapitzlist"/>
    <w:uiPriority w:val="34"/>
    <w:locked/>
    <w:rsid w:val="00DB7895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52EDE"/>
    <w:rPr>
      <w:rFonts w:ascii="Century Gothic" w:eastAsiaTheme="majorEastAsia" w:hAnsi="Century Gothic" w:cstheme="majorBidi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66AB0-02E2-4BA8-AB1F-E9E8A9082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4</Pages>
  <Words>1223</Words>
  <Characters>7341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Monika Kielak</cp:lastModifiedBy>
  <cp:revision>68</cp:revision>
  <cp:lastPrinted>2018-03-19T10:22:00Z</cp:lastPrinted>
  <dcterms:created xsi:type="dcterms:W3CDTF">2018-03-05T12:55:00Z</dcterms:created>
  <dcterms:modified xsi:type="dcterms:W3CDTF">2025-05-11T14:56:00Z</dcterms:modified>
</cp:coreProperties>
</file>